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90" w:rsidRPr="00010A46" w:rsidRDefault="00913F14" w:rsidP="00A657EE">
      <w:pPr>
        <w:spacing w:after="0"/>
        <w:rPr>
          <w:rFonts w:ascii="Arial" w:hAnsi="Arial" w:cs="Arial"/>
          <w:b/>
          <w:sz w:val="48"/>
          <w:szCs w:val="48"/>
        </w:rPr>
      </w:pPr>
      <w:r w:rsidRPr="00010A46">
        <w:rPr>
          <w:rFonts w:ascii="Arial" w:hAnsi="Arial" w:cs="Arial"/>
          <w:b/>
          <w:sz w:val="48"/>
          <w:szCs w:val="48"/>
        </w:rPr>
        <w:fldChar w:fldCharType="begin">
          <w:ffData>
            <w:name w:val="Text1"/>
            <w:enabled/>
            <w:calcOnExit w:val="0"/>
            <w:textInput>
              <w:default w:val="MAX MUSTERMANN"/>
            </w:textInput>
          </w:ffData>
        </w:fldChar>
      </w:r>
      <w:bookmarkStart w:id="0" w:name="Text1"/>
      <w:r w:rsidRPr="00010A46">
        <w:rPr>
          <w:rFonts w:ascii="Arial" w:hAnsi="Arial" w:cs="Arial"/>
          <w:b/>
          <w:sz w:val="48"/>
          <w:szCs w:val="48"/>
        </w:rPr>
        <w:instrText xml:space="preserve"> FORMTEXT </w:instrText>
      </w:r>
      <w:r w:rsidRPr="00010A46">
        <w:rPr>
          <w:rFonts w:ascii="Arial" w:hAnsi="Arial" w:cs="Arial"/>
          <w:b/>
          <w:sz w:val="48"/>
          <w:szCs w:val="48"/>
        </w:rPr>
      </w:r>
      <w:r w:rsidRPr="00010A46">
        <w:rPr>
          <w:rFonts w:ascii="Arial" w:hAnsi="Arial" w:cs="Arial"/>
          <w:b/>
          <w:sz w:val="48"/>
          <w:szCs w:val="48"/>
        </w:rPr>
        <w:fldChar w:fldCharType="separate"/>
      </w:r>
      <w:r w:rsidRPr="00010A46">
        <w:rPr>
          <w:rFonts w:ascii="Arial" w:hAnsi="Arial" w:cs="Arial"/>
          <w:b/>
          <w:noProof/>
          <w:sz w:val="48"/>
          <w:szCs w:val="48"/>
        </w:rPr>
        <w:t>MAX MUSTERMANN</w:t>
      </w:r>
      <w:r w:rsidRPr="00010A46">
        <w:rPr>
          <w:rFonts w:ascii="Arial" w:hAnsi="Arial" w:cs="Arial"/>
          <w:b/>
          <w:sz w:val="48"/>
          <w:szCs w:val="48"/>
        </w:rPr>
        <w:fldChar w:fldCharType="end"/>
      </w:r>
      <w:bookmarkEnd w:id="0"/>
      <w:r w:rsidR="008C3005" w:rsidRPr="00010A46">
        <w:rPr>
          <w:rFonts w:ascii="Arial" w:hAnsi="Arial" w:cs="Arial"/>
          <w:noProof/>
          <w:color w:val="7F7F7F" w:themeColor="text1" w:themeTint="8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3B196" wp14:editId="78007AE4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1619885" cy="2133600"/>
                <wp:effectExtent l="0" t="0" r="18415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2133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2CDB08" id="Rechteck 2" o:spid="_x0000_s1026" style="position:absolute;margin-left:76.35pt;margin-top:.95pt;width:127.55pt;height:16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" fillcolor="#bfbfbf [2412]" strokecolor="black [3213]" strokeweight="1pt">
                <w10:wrap anchorx="margin"/>
              </v:rect>
            </w:pict>
          </mc:Fallback>
        </mc:AlternateContent>
      </w:r>
    </w:p>
    <w:p w:rsidR="008C3005" w:rsidRPr="00010A46" w:rsidRDefault="008C3005">
      <w:pPr>
        <w:rPr>
          <w:rFonts w:ascii="Arial" w:hAnsi="Arial" w:cs="Arial"/>
          <w:sz w:val="24"/>
          <w:szCs w:val="24"/>
        </w:rPr>
      </w:pPr>
    </w:p>
    <w:p w:rsidR="009739AC" w:rsidRPr="00010A46" w:rsidRDefault="009739AC" w:rsidP="0091562B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>Adresse:</w:t>
      </w:r>
      <w:r w:rsidRPr="00010A46">
        <w:rPr>
          <w:rFonts w:ascii="Arial" w:hAnsi="Arial" w:cs="Arial"/>
        </w:rPr>
        <w:tab/>
      </w:r>
      <w:r w:rsidR="00913F14" w:rsidRPr="00010A46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>
              <w:default w:val="Musterstraße 1,12345 Musterstadt"/>
            </w:textInput>
          </w:ffData>
        </w:fldChar>
      </w:r>
      <w:bookmarkStart w:id="1" w:name="Text2"/>
      <w:r w:rsidR="00913F14" w:rsidRPr="00010A46">
        <w:rPr>
          <w:rFonts w:ascii="Arial" w:hAnsi="Arial" w:cs="Arial"/>
        </w:rPr>
        <w:instrText xml:space="preserve"> FORMTEXT </w:instrText>
      </w:r>
      <w:r w:rsidR="00913F14" w:rsidRPr="00010A46">
        <w:rPr>
          <w:rFonts w:ascii="Arial" w:hAnsi="Arial" w:cs="Arial"/>
        </w:rPr>
      </w:r>
      <w:r w:rsidR="00913F14" w:rsidRPr="00010A46">
        <w:rPr>
          <w:rFonts w:ascii="Arial" w:hAnsi="Arial" w:cs="Arial"/>
        </w:rPr>
        <w:fldChar w:fldCharType="separate"/>
      </w:r>
      <w:r w:rsidR="00913F14" w:rsidRPr="00010A46">
        <w:rPr>
          <w:rFonts w:ascii="Arial" w:hAnsi="Arial" w:cs="Arial"/>
          <w:noProof/>
        </w:rPr>
        <w:t>Musterstraße 1,12345 Musterstadt</w:t>
      </w:r>
      <w:r w:rsidR="00913F14" w:rsidRPr="00010A46">
        <w:rPr>
          <w:rFonts w:ascii="Arial" w:hAnsi="Arial" w:cs="Arial"/>
        </w:rPr>
        <w:fldChar w:fldCharType="end"/>
      </w:r>
      <w:bookmarkEnd w:id="1"/>
    </w:p>
    <w:p w:rsidR="009739AC" w:rsidRPr="00010A46" w:rsidRDefault="009739AC" w:rsidP="0091562B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>Telefon:</w:t>
      </w:r>
      <w:r w:rsidRPr="00010A46">
        <w:rPr>
          <w:rFonts w:ascii="Arial" w:hAnsi="Arial" w:cs="Arial"/>
        </w:rPr>
        <w:tab/>
      </w:r>
      <w:r w:rsidR="00010A46" w:rsidRPr="00010A46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>
              <w:default w:val="01234 567890"/>
            </w:textInput>
          </w:ffData>
        </w:fldChar>
      </w:r>
      <w:bookmarkStart w:id="2" w:name="Text3"/>
      <w:r w:rsidR="00010A46" w:rsidRPr="00010A46">
        <w:rPr>
          <w:rFonts w:ascii="Arial" w:hAnsi="Arial" w:cs="Arial"/>
        </w:rPr>
        <w:instrText xml:space="preserve"> FORMTEXT </w:instrText>
      </w:r>
      <w:r w:rsidR="00010A46" w:rsidRPr="00010A46">
        <w:rPr>
          <w:rFonts w:ascii="Arial" w:hAnsi="Arial" w:cs="Arial"/>
        </w:rPr>
      </w:r>
      <w:r w:rsidR="00010A46" w:rsidRPr="00010A46">
        <w:rPr>
          <w:rFonts w:ascii="Arial" w:hAnsi="Arial" w:cs="Arial"/>
        </w:rPr>
        <w:fldChar w:fldCharType="separate"/>
      </w:r>
      <w:r w:rsidR="00010A46" w:rsidRPr="00010A46">
        <w:rPr>
          <w:rFonts w:ascii="Arial" w:hAnsi="Arial" w:cs="Arial"/>
          <w:noProof/>
        </w:rPr>
        <w:t>01234 567890</w:t>
      </w:r>
      <w:r w:rsidR="00010A46" w:rsidRPr="00010A46">
        <w:rPr>
          <w:rFonts w:ascii="Arial" w:hAnsi="Arial" w:cs="Arial"/>
        </w:rPr>
        <w:fldChar w:fldCharType="end"/>
      </w:r>
      <w:bookmarkEnd w:id="2"/>
    </w:p>
    <w:p w:rsidR="009739AC" w:rsidRPr="00010A46" w:rsidRDefault="009739AC" w:rsidP="0091562B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>E-Mail:</w:t>
      </w:r>
      <w:r w:rsidR="008C3005" w:rsidRPr="00010A46">
        <w:rPr>
          <w:rFonts w:ascii="Arial" w:hAnsi="Arial" w:cs="Arial"/>
        </w:rPr>
        <w:tab/>
      </w:r>
      <w:r w:rsidR="00010A46" w:rsidRPr="00010A46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>
              <w:default w:val="test@test.de"/>
            </w:textInput>
          </w:ffData>
        </w:fldChar>
      </w:r>
      <w:bookmarkStart w:id="3" w:name="Text4"/>
      <w:r w:rsidR="00010A46" w:rsidRPr="00010A46">
        <w:rPr>
          <w:rFonts w:ascii="Arial" w:hAnsi="Arial" w:cs="Arial"/>
        </w:rPr>
        <w:instrText xml:space="preserve"> FORMTEXT </w:instrText>
      </w:r>
      <w:r w:rsidR="00010A46" w:rsidRPr="00010A46">
        <w:rPr>
          <w:rFonts w:ascii="Arial" w:hAnsi="Arial" w:cs="Arial"/>
        </w:rPr>
      </w:r>
      <w:r w:rsidR="00010A46" w:rsidRPr="00010A46">
        <w:rPr>
          <w:rFonts w:ascii="Arial" w:hAnsi="Arial" w:cs="Arial"/>
        </w:rPr>
        <w:fldChar w:fldCharType="separate"/>
      </w:r>
      <w:r w:rsidR="00010A46" w:rsidRPr="00010A46">
        <w:rPr>
          <w:rFonts w:ascii="Arial" w:hAnsi="Arial" w:cs="Arial"/>
          <w:noProof/>
        </w:rPr>
        <w:t>test@test.de</w:t>
      </w:r>
      <w:r w:rsidR="00010A46" w:rsidRPr="00010A46">
        <w:rPr>
          <w:rFonts w:ascii="Arial" w:hAnsi="Arial" w:cs="Arial"/>
        </w:rPr>
        <w:fldChar w:fldCharType="end"/>
      </w:r>
      <w:bookmarkEnd w:id="3"/>
    </w:p>
    <w:p w:rsidR="009739AC" w:rsidRPr="00010A46" w:rsidRDefault="009739AC" w:rsidP="0091562B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>Geburtsdatum / -ort:</w:t>
      </w:r>
      <w:r w:rsidR="008C3005" w:rsidRPr="00010A46">
        <w:rPr>
          <w:rFonts w:ascii="Arial" w:hAnsi="Arial" w:cs="Arial"/>
        </w:rPr>
        <w:tab/>
      </w:r>
      <w:r w:rsidR="0091562B"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>
              <w:default w:val="01.01.1970 / Musterstadt"/>
            </w:textInput>
          </w:ffData>
        </w:fldChar>
      </w:r>
      <w:bookmarkStart w:id="4" w:name="Text5"/>
      <w:r w:rsidR="0091562B">
        <w:rPr>
          <w:rFonts w:ascii="Arial" w:hAnsi="Arial" w:cs="Arial"/>
        </w:rPr>
        <w:instrText xml:space="preserve"> FORMTEXT </w:instrText>
      </w:r>
      <w:r w:rsidR="0091562B">
        <w:rPr>
          <w:rFonts w:ascii="Arial" w:hAnsi="Arial" w:cs="Arial"/>
        </w:rPr>
      </w:r>
      <w:r w:rsidR="0091562B">
        <w:rPr>
          <w:rFonts w:ascii="Arial" w:hAnsi="Arial" w:cs="Arial"/>
        </w:rPr>
        <w:fldChar w:fldCharType="separate"/>
      </w:r>
      <w:r w:rsidR="0091562B">
        <w:rPr>
          <w:rFonts w:ascii="Arial" w:hAnsi="Arial" w:cs="Arial"/>
          <w:noProof/>
        </w:rPr>
        <w:t>01.01.1970 / Musterstadt</w:t>
      </w:r>
      <w:r w:rsidR="0091562B">
        <w:rPr>
          <w:rFonts w:ascii="Arial" w:hAnsi="Arial" w:cs="Arial"/>
        </w:rPr>
        <w:fldChar w:fldCharType="end"/>
      </w:r>
      <w:bookmarkEnd w:id="4"/>
    </w:p>
    <w:p w:rsidR="00B760E9" w:rsidRPr="00010A46" w:rsidRDefault="009739AC" w:rsidP="0091562B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>Familienstand:</w:t>
      </w:r>
      <w:r w:rsidRPr="00010A46">
        <w:rPr>
          <w:rFonts w:ascii="Arial" w:hAnsi="Arial" w:cs="Arial"/>
        </w:rPr>
        <w:tab/>
      </w:r>
      <w:r w:rsidR="0091562B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>
              <w:default w:val="ledig"/>
            </w:textInput>
          </w:ffData>
        </w:fldChar>
      </w:r>
      <w:bookmarkStart w:id="5" w:name="Text6"/>
      <w:r w:rsidR="0091562B">
        <w:rPr>
          <w:rFonts w:ascii="Arial" w:hAnsi="Arial" w:cs="Arial"/>
        </w:rPr>
        <w:instrText xml:space="preserve"> FORMTEXT </w:instrText>
      </w:r>
      <w:r w:rsidR="0091562B">
        <w:rPr>
          <w:rFonts w:ascii="Arial" w:hAnsi="Arial" w:cs="Arial"/>
        </w:rPr>
      </w:r>
      <w:r w:rsidR="0091562B">
        <w:rPr>
          <w:rFonts w:ascii="Arial" w:hAnsi="Arial" w:cs="Arial"/>
        </w:rPr>
        <w:fldChar w:fldCharType="separate"/>
      </w:r>
      <w:r w:rsidR="0091562B">
        <w:rPr>
          <w:rFonts w:ascii="Arial" w:hAnsi="Arial" w:cs="Arial"/>
          <w:noProof/>
        </w:rPr>
        <w:t>ledig</w:t>
      </w:r>
      <w:r w:rsidR="0091562B">
        <w:rPr>
          <w:rFonts w:ascii="Arial" w:hAnsi="Arial" w:cs="Arial"/>
        </w:rPr>
        <w:fldChar w:fldCharType="end"/>
      </w:r>
      <w:bookmarkEnd w:id="5"/>
    </w:p>
    <w:p w:rsidR="009739AC" w:rsidRPr="00010A46" w:rsidRDefault="009739AC" w:rsidP="0091562B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>Staatsangehörigkeit:</w:t>
      </w:r>
      <w:r w:rsidRPr="00010A46">
        <w:rPr>
          <w:rFonts w:ascii="Arial" w:hAnsi="Arial" w:cs="Arial"/>
        </w:rPr>
        <w:tab/>
      </w:r>
      <w:r w:rsidR="0091562B">
        <w:rPr>
          <w:rFonts w:ascii="Arial" w:hAnsi="Arial" w:cs="Arial"/>
        </w:rPr>
        <w:fldChar w:fldCharType="begin">
          <w:ffData>
            <w:name w:val="Text7"/>
            <w:enabled/>
            <w:calcOnExit w:val="0"/>
            <w:textInput>
              <w:default w:val="Deutsch"/>
            </w:textInput>
          </w:ffData>
        </w:fldChar>
      </w:r>
      <w:bookmarkStart w:id="6" w:name="Text7"/>
      <w:r w:rsidR="0091562B">
        <w:rPr>
          <w:rFonts w:ascii="Arial" w:hAnsi="Arial" w:cs="Arial"/>
        </w:rPr>
        <w:instrText xml:space="preserve"> FORMTEXT </w:instrText>
      </w:r>
      <w:r w:rsidR="0091562B">
        <w:rPr>
          <w:rFonts w:ascii="Arial" w:hAnsi="Arial" w:cs="Arial"/>
        </w:rPr>
      </w:r>
      <w:r w:rsidR="0091562B">
        <w:rPr>
          <w:rFonts w:ascii="Arial" w:hAnsi="Arial" w:cs="Arial"/>
        </w:rPr>
        <w:fldChar w:fldCharType="separate"/>
      </w:r>
      <w:r w:rsidR="0091562B">
        <w:rPr>
          <w:rFonts w:ascii="Arial" w:hAnsi="Arial" w:cs="Arial"/>
          <w:noProof/>
        </w:rPr>
        <w:t>Deutsch</w:t>
      </w:r>
      <w:r w:rsidR="0091562B">
        <w:rPr>
          <w:rFonts w:ascii="Arial" w:hAnsi="Arial" w:cs="Arial"/>
        </w:rPr>
        <w:fldChar w:fldCharType="end"/>
      </w:r>
      <w:bookmarkEnd w:id="6"/>
    </w:p>
    <w:p w:rsidR="00642917" w:rsidRPr="00010A46" w:rsidRDefault="00642917" w:rsidP="0000742F">
      <w:pPr>
        <w:spacing w:after="0" w:line="240" w:lineRule="auto"/>
        <w:rPr>
          <w:rFonts w:ascii="Arial" w:hAnsi="Arial" w:cs="Arial"/>
        </w:rPr>
      </w:pPr>
    </w:p>
    <w:p w:rsidR="00A657EE" w:rsidRPr="00010A46" w:rsidRDefault="00A657EE" w:rsidP="0000742F">
      <w:pPr>
        <w:spacing w:after="0" w:line="240" w:lineRule="auto"/>
        <w:rPr>
          <w:rFonts w:ascii="Arial" w:hAnsi="Arial" w:cs="Arial"/>
        </w:rPr>
      </w:pPr>
    </w:p>
    <w:p w:rsidR="00A657EE" w:rsidRPr="00010A46" w:rsidRDefault="00A657EE" w:rsidP="0000742F">
      <w:pPr>
        <w:spacing w:after="0" w:line="240" w:lineRule="auto"/>
        <w:rPr>
          <w:rFonts w:ascii="Arial" w:hAnsi="Arial" w:cs="Arial"/>
        </w:rPr>
      </w:pPr>
    </w:p>
    <w:p w:rsidR="00A657EE" w:rsidRPr="00010A46" w:rsidRDefault="00A657EE" w:rsidP="00642917">
      <w:pPr>
        <w:spacing w:after="0" w:line="240" w:lineRule="auto"/>
        <w:rPr>
          <w:rFonts w:ascii="Arial" w:hAnsi="Arial" w:cs="Arial"/>
          <w:b/>
          <w:color w:val="7F7F7F" w:themeColor="text1" w:themeTint="80"/>
          <w:sz w:val="28"/>
          <w:szCs w:val="28"/>
        </w:rPr>
      </w:pPr>
      <w:r w:rsidRPr="00010A46">
        <w:rPr>
          <w:rFonts w:ascii="Arial" w:hAnsi="Arial" w:cs="Arial"/>
          <w:b/>
          <w:color w:val="7F7F7F" w:themeColor="text1" w:themeTint="80"/>
          <w:sz w:val="28"/>
          <w:szCs w:val="28"/>
        </w:rPr>
        <w:t>BERUFLICHER WERDEGANG</w:t>
      </w:r>
    </w:p>
    <w:p w:rsidR="00A657EE" w:rsidRPr="00010A46" w:rsidRDefault="00A657EE" w:rsidP="008C300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5D0C" w:rsidRPr="00010A46" w:rsidRDefault="00F14656" w:rsidP="0091562B">
      <w:pPr>
        <w:tabs>
          <w:tab w:val="left" w:pos="283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bookmarkStart w:id="7" w:name="Text8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bookmarkEnd w:id="7"/>
      <w:r w:rsidR="00A657EE"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bookmarkStart w:id="8" w:name="Text9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bookmarkEnd w:id="8"/>
      <w:r w:rsidR="00C15D0C" w:rsidRPr="00010A46">
        <w:rPr>
          <w:rFonts w:ascii="Arial" w:hAnsi="Arial" w:cs="Arial"/>
        </w:rPr>
        <w:tab/>
      </w:r>
      <w:r w:rsidR="0091562B" w:rsidRPr="0091562B">
        <w:rPr>
          <w:rFonts w:ascii="Arial" w:hAnsi="Arial" w:cs="Arial"/>
          <w:b/>
        </w:rPr>
        <w:fldChar w:fldCharType="begin">
          <w:ffData>
            <w:name w:val="Text10"/>
            <w:enabled/>
            <w:calcOnExit w:val="0"/>
            <w:textInput>
              <w:default w:val="Musterstelle"/>
            </w:textInput>
          </w:ffData>
        </w:fldChar>
      </w:r>
      <w:bookmarkStart w:id="9" w:name="Text10"/>
      <w:r w:rsidR="0091562B" w:rsidRPr="0091562B">
        <w:rPr>
          <w:rFonts w:ascii="Arial" w:hAnsi="Arial" w:cs="Arial"/>
          <w:b/>
        </w:rPr>
        <w:instrText xml:space="preserve"> FORMTEXT </w:instrText>
      </w:r>
      <w:r w:rsidR="0091562B" w:rsidRPr="0091562B">
        <w:rPr>
          <w:rFonts w:ascii="Arial" w:hAnsi="Arial" w:cs="Arial"/>
          <w:b/>
        </w:rPr>
      </w:r>
      <w:r w:rsidR="0091562B" w:rsidRPr="0091562B">
        <w:rPr>
          <w:rFonts w:ascii="Arial" w:hAnsi="Arial" w:cs="Arial"/>
          <w:b/>
        </w:rPr>
        <w:fldChar w:fldCharType="separate"/>
      </w:r>
      <w:r w:rsidR="0091562B" w:rsidRPr="0091562B">
        <w:rPr>
          <w:rFonts w:ascii="Arial" w:hAnsi="Arial" w:cs="Arial"/>
          <w:b/>
          <w:noProof/>
        </w:rPr>
        <w:t>Musterstelle</w:t>
      </w:r>
      <w:r w:rsidR="0091562B" w:rsidRPr="0091562B">
        <w:rPr>
          <w:rFonts w:ascii="Arial" w:hAnsi="Arial" w:cs="Arial"/>
          <w:b/>
        </w:rPr>
        <w:fldChar w:fldCharType="end"/>
      </w:r>
      <w:bookmarkEnd w:id="9"/>
    </w:p>
    <w:p w:rsidR="00C15D0C" w:rsidRPr="00010A46" w:rsidRDefault="0091562B" w:rsidP="0091562B">
      <w:pPr>
        <w:tabs>
          <w:tab w:val="left" w:pos="2835"/>
        </w:tabs>
        <w:spacing w:after="0" w:line="36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1"/>
            <w:enabled/>
            <w:calcOnExit w:val="0"/>
            <w:textInput>
              <w:default w:val="Musterfirma GmbH &amp; Co. KG, 12345 Musterstadt"/>
            </w:textInput>
          </w:ffData>
        </w:fldChar>
      </w:r>
      <w:bookmarkStart w:id="10" w:name="Text1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Musterfirma GmbH &amp; Co. KG, 12345 Musterstadt</w:t>
      </w:r>
      <w:r>
        <w:rPr>
          <w:rFonts w:ascii="Arial" w:hAnsi="Arial" w:cs="Arial"/>
        </w:rPr>
        <w:fldChar w:fldCharType="end"/>
      </w:r>
      <w:bookmarkEnd w:id="10"/>
    </w:p>
    <w:p w:rsidR="00C15D0C" w:rsidRPr="00010A46" w:rsidRDefault="0091562B" w:rsidP="0091562B">
      <w:pPr>
        <w:pStyle w:val="Listenabsatz"/>
        <w:numPr>
          <w:ilvl w:val="0"/>
          <w:numId w:val="2"/>
        </w:numPr>
        <w:tabs>
          <w:tab w:val="left" w:pos="2835"/>
        </w:tabs>
        <w:spacing w:after="0" w:line="360" w:lineRule="auto"/>
        <w:ind w:left="3186" w:hanging="357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2"/>
            <w:enabled/>
            <w:calcOnExit w:val="0"/>
            <w:textInput>
              <w:default w:val="Kurzbeschreibung Tätigkeit"/>
            </w:textInput>
          </w:ffData>
        </w:fldChar>
      </w:r>
      <w:bookmarkStart w:id="11" w:name="Text12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Kurzbeschreibung Tätigkeit</w:t>
      </w:r>
      <w:r>
        <w:rPr>
          <w:rFonts w:ascii="Arial" w:hAnsi="Arial" w:cs="Arial"/>
        </w:rPr>
        <w:fldChar w:fldCharType="end"/>
      </w:r>
      <w:bookmarkEnd w:id="11"/>
    </w:p>
    <w:p w:rsidR="00C15D0C" w:rsidRPr="00010A46" w:rsidRDefault="00C15D0C" w:rsidP="0091562B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91562B" w:rsidRPr="00010A46" w:rsidRDefault="00F14656" w:rsidP="0091562B">
      <w:pPr>
        <w:tabs>
          <w:tab w:val="left" w:pos="283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91562B" w:rsidRPr="00010A46">
        <w:rPr>
          <w:rFonts w:ascii="Arial" w:hAnsi="Arial" w:cs="Arial"/>
        </w:rPr>
        <w:tab/>
      </w:r>
      <w:r w:rsidR="0091562B" w:rsidRPr="0091562B">
        <w:rPr>
          <w:rFonts w:ascii="Arial" w:hAnsi="Arial" w:cs="Arial"/>
          <w:b/>
        </w:rPr>
        <w:fldChar w:fldCharType="begin">
          <w:ffData>
            <w:name w:val="Text10"/>
            <w:enabled/>
            <w:calcOnExit w:val="0"/>
            <w:textInput>
              <w:default w:val="Musterstelle"/>
            </w:textInput>
          </w:ffData>
        </w:fldChar>
      </w:r>
      <w:r w:rsidR="0091562B" w:rsidRPr="0091562B">
        <w:rPr>
          <w:rFonts w:ascii="Arial" w:hAnsi="Arial" w:cs="Arial"/>
          <w:b/>
        </w:rPr>
        <w:instrText xml:space="preserve"> FORMTEXT </w:instrText>
      </w:r>
      <w:r w:rsidR="0091562B" w:rsidRPr="0091562B">
        <w:rPr>
          <w:rFonts w:ascii="Arial" w:hAnsi="Arial" w:cs="Arial"/>
          <w:b/>
        </w:rPr>
      </w:r>
      <w:r w:rsidR="0091562B" w:rsidRPr="0091562B">
        <w:rPr>
          <w:rFonts w:ascii="Arial" w:hAnsi="Arial" w:cs="Arial"/>
          <w:b/>
        </w:rPr>
        <w:fldChar w:fldCharType="separate"/>
      </w:r>
      <w:r w:rsidR="0091562B" w:rsidRPr="0091562B">
        <w:rPr>
          <w:rFonts w:ascii="Arial" w:hAnsi="Arial" w:cs="Arial"/>
          <w:b/>
          <w:noProof/>
        </w:rPr>
        <w:t>Musterstelle</w:t>
      </w:r>
      <w:r w:rsidR="0091562B" w:rsidRPr="0091562B">
        <w:rPr>
          <w:rFonts w:ascii="Arial" w:hAnsi="Arial" w:cs="Arial"/>
          <w:b/>
        </w:rPr>
        <w:fldChar w:fldCharType="end"/>
      </w:r>
    </w:p>
    <w:p w:rsidR="0091562B" w:rsidRPr="00010A46" w:rsidRDefault="0091562B" w:rsidP="0091562B">
      <w:pPr>
        <w:tabs>
          <w:tab w:val="left" w:pos="2835"/>
        </w:tabs>
        <w:spacing w:after="0" w:line="36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1"/>
            <w:enabled/>
            <w:calcOnExit w:val="0"/>
            <w:textInput>
              <w:default w:val="Musterfirma GmbH &amp; Co. KG, 12345 Musterstad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Musterfirma GmbH &amp; Co. KG, 12345 Musterstadt</w:t>
      </w:r>
      <w:r>
        <w:rPr>
          <w:rFonts w:ascii="Arial" w:hAnsi="Arial" w:cs="Arial"/>
        </w:rPr>
        <w:fldChar w:fldCharType="end"/>
      </w:r>
    </w:p>
    <w:p w:rsidR="0091562B" w:rsidRPr="00010A46" w:rsidRDefault="0091562B" w:rsidP="0091562B">
      <w:pPr>
        <w:pStyle w:val="Listenabsatz"/>
        <w:numPr>
          <w:ilvl w:val="0"/>
          <w:numId w:val="2"/>
        </w:numPr>
        <w:tabs>
          <w:tab w:val="left" w:pos="2835"/>
        </w:tabs>
        <w:spacing w:after="0" w:line="360" w:lineRule="auto"/>
        <w:ind w:left="3186" w:hanging="357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2"/>
            <w:enabled/>
            <w:calcOnExit w:val="0"/>
            <w:textInput>
              <w:default w:val="Kurzbeschreibung Tätigkei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Kurzbeschreibung Tätigkeit</w:t>
      </w:r>
      <w:r>
        <w:rPr>
          <w:rFonts w:ascii="Arial" w:hAnsi="Arial" w:cs="Arial"/>
        </w:rPr>
        <w:fldChar w:fldCharType="end"/>
      </w:r>
    </w:p>
    <w:p w:rsidR="00A93046" w:rsidRPr="00010A46" w:rsidRDefault="00A93046" w:rsidP="0091562B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91562B" w:rsidRPr="00010A46" w:rsidRDefault="00F14656" w:rsidP="0091562B">
      <w:pPr>
        <w:tabs>
          <w:tab w:val="left" w:pos="283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91562B" w:rsidRPr="00010A46">
        <w:rPr>
          <w:rFonts w:ascii="Arial" w:hAnsi="Arial" w:cs="Arial"/>
        </w:rPr>
        <w:tab/>
      </w:r>
      <w:r w:rsidR="0091562B" w:rsidRPr="0091562B">
        <w:rPr>
          <w:rFonts w:ascii="Arial" w:hAnsi="Arial" w:cs="Arial"/>
          <w:b/>
        </w:rPr>
        <w:fldChar w:fldCharType="begin">
          <w:ffData>
            <w:name w:val="Text10"/>
            <w:enabled/>
            <w:calcOnExit w:val="0"/>
            <w:textInput>
              <w:default w:val="Musterstelle"/>
            </w:textInput>
          </w:ffData>
        </w:fldChar>
      </w:r>
      <w:r w:rsidR="0091562B" w:rsidRPr="0091562B">
        <w:rPr>
          <w:rFonts w:ascii="Arial" w:hAnsi="Arial" w:cs="Arial"/>
          <w:b/>
        </w:rPr>
        <w:instrText xml:space="preserve"> FORMTEXT </w:instrText>
      </w:r>
      <w:r w:rsidR="0091562B" w:rsidRPr="0091562B">
        <w:rPr>
          <w:rFonts w:ascii="Arial" w:hAnsi="Arial" w:cs="Arial"/>
          <w:b/>
        </w:rPr>
      </w:r>
      <w:r w:rsidR="0091562B" w:rsidRPr="0091562B">
        <w:rPr>
          <w:rFonts w:ascii="Arial" w:hAnsi="Arial" w:cs="Arial"/>
          <w:b/>
        </w:rPr>
        <w:fldChar w:fldCharType="separate"/>
      </w:r>
      <w:r w:rsidR="0091562B" w:rsidRPr="0091562B">
        <w:rPr>
          <w:rFonts w:ascii="Arial" w:hAnsi="Arial" w:cs="Arial"/>
          <w:b/>
          <w:noProof/>
        </w:rPr>
        <w:t>Musterstelle</w:t>
      </w:r>
      <w:r w:rsidR="0091562B" w:rsidRPr="0091562B">
        <w:rPr>
          <w:rFonts w:ascii="Arial" w:hAnsi="Arial" w:cs="Arial"/>
          <w:b/>
        </w:rPr>
        <w:fldChar w:fldCharType="end"/>
      </w:r>
    </w:p>
    <w:p w:rsidR="0091562B" w:rsidRPr="00010A46" w:rsidRDefault="0091562B" w:rsidP="0091562B">
      <w:pPr>
        <w:tabs>
          <w:tab w:val="left" w:pos="2835"/>
        </w:tabs>
        <w:spacing w:after="0" w:line="36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1"/>
            <w:enabled/>
            <w:calcOnExit w:val="0"/>
            <w:textInput>
              <w:default w:val="Musterfirma GmbH &amp; Co. KG, 12345 Musterstad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Musterfirma GmbH &amp; Co. KG, 12345 Musterstadt</w:t>
      </w:r>
      <w:r>
        <w:rPr>
          <w:rFonts w:ascii="Arial" w:hAnsi="Arial" w:cs="Arial"/>
        </w:rPr>
        <w:fldChar w:fldCharType="end"/>
      </w:r>
    </w:p>
    <w:p w:rsidR="0091562B" w:rsidRPr="00010A46" w:rsidRDefault="0091562B" w:rsidP="0091562B">
      <w:pPr>
        <w:pStyle w:val="Listenabsatz"/>
        <w:numPr>
          <w:ilvl w:val="0"/>
          <w:numId w:val="2"/>
        </w:numPr>
        <w:tabs>
          <w:tab w:val="left" w:pos="2835"/>
        </w:tabs>
        <w:spacing w:after="0" w:line="360" w:lineRule="auto"/>
        <w:ind w:left="3186" w:hanging="357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2"/>
            <w:enabled/>
            <w:calcOnExit w:val="0"/>
            <w:textInput>
              <w:default w:val="Kurzbeschreibung Tätigkei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Kurzbeschreibung Tätigkeit</w:t>
      </w:r>
      <w:r>
        <w:rPr>
          <w:rFonts w:ascii="Arial" w:hAnsi="Arial" w:cs="Arial"/>
        </w:rPr>
        <w:fldChar w:fldCharType="end"/>
      </w:r>
    </w:p>
    <w:p w:rsidR="00A93046" w:rsidRPr="00010A46" w:rsidRDefault="00A93046" w:rsidP="0091562B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91562B" w:rsidRPr="00010A46" w:rsidRDefault="00F14656" w:rsidP="0091562B">
      <w:pPr>
        <w:tabs>
          <w:tab w:val="left" w:pos="283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91562B" w:rsidRPr="00010A46">
        <w:rPr>
          <w:rFonts w:ascii="Arial" w:hAnsi="Arial" w:cs="Arial"/>
        </w:rPr>
        <w:tab/>
      </w:r>
      <w:r w:rsidR="0091562B" w:rsidRPr="0091562B">
        <w:rPr>
          <w:rFonts w:ascii="Arial" w:hAnsi="Arial" w:cs="Arial"/>
          <w:b/>
        </w:rPr>
        <w:fldChar w:fldCharType="begin">
          <w:ffData>
            <w:name w:val="Text10"/>
            <w:enabled/>
            <w:calcOnExit w:val="0"/>
            <w:textInput>
              <w:default w:val="Musterstelle"/>
            </w:textInput>
          </w:ffData>
        </w:fldChar>
      </w:r>
      <w:r w:rsidR="0091562B" w:rsidRPr="0091562B">
        <w:rPr>
          <w:rFonts w:ascii="Arial" w:hAnsi="Arial" w:cs="Arial"/>
          <w:b/>
        </w:rPr>
        <w:instrText xml:space="preserve"> FORMTEXT </w:instrText>
      </w:r>
      <w:r w:rsidR="0091562B" w:rsidRPr="0091562B">
        <w:rPr>
          <w:rFonts w:ascii="Arial" w:hAnsi="Arial" w:cs="Arial"/>
          <w:b/>
        </w:rPr>
      </w:r>
      <w:r w:rsidR="0091562B" w:rsidRPr="0091562B">
        <w:rPr>
          <w:rFonts w:ascii="Arial" w:hAnsi="Arial" w:cs="Arial"/>
          <w:b/>
        </w:rPr>
        <w:fldChar w:fldCharType="separate"/>
      </w:r>
      <w:r w:rsidR="0091562B" w:rsidRPr="0091562B">
        <w:rPr>
          <w:rFonts w:ascii="Arial" w:hAnsi="Arial" w:cs="Arial"/>
          <w:b/>
          <w:noProof/>
        </w:rPr>
        <w:t>Musterstelle</w:t>
      </w:r>
      <w:r w:rsidR="0091562B" w:rsidRPr="0091562B">
        <w:rPr>
          <w:rFonts w:ascii="Arial" w:hAnsi="Arial" w:cs="Arial"/>
          <w:b/>
        </w:rPr>
        <w:fldChar w:fldCharType="end"/>
      </w:r>
    </w:p>
    <w:p w:rsidR="0091562B" w:rsidRPr="00010A46" w:rsidRDefault="0091562B" w:rsidP="0091562B">
      <w:pPr>
        <w:tabs>
          <w:tab w:val="left" w:pos="2835"/>
        </w:tabs>
        <w:spacing w:after="0" w:line="36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1"/>
            <w:enabled/>
            <w:calcOnExit w:val="0"/>
            <w:textInput>
              <w:default w:val="Musterfirma GmbH &amp; Co. KG, 12345 Musterstad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Musterfirma GmbH &amp; Co. KG, 12345 Musterstadt</w:t>
      </w:r>
      <w:r>
        <w:rPr>
          <w:rFonts w:ascii="Arial" w:hAnsi="Arial" w:cs="Arial"/>
        </w:rPr>
        <w:fldChar w:fldCharType="end"/>
      </w:r>
    </w:p>
    <w:p w:rsidR="0091562B" w:rsidRPr="00010A46" w:rsidRDefault="0091562B" w:rsidP="0091562B">
      <w:pPr>
        <w:pStyle w:val="Listenabsatz"/>
        <w:numPr>
          <w:ilvl w:val="0"/>
          <w:numId w:val="2"/>
        </w:numPr>
        <w:tabs>
          <w:tab w:val="left" w:pos="2835"/>
        </w:tabs>
        <w:spacing w:after="0" w:line="360" w:lineRule="auto"/>
        <w:ind w:left="3186" w:hanging="357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2"/>
            <w:enabled/>
            <w:calcOnExit w:val="0"/>
            <w:textInput>
              <w:default w:val="Kurzbeschreibung Tätigkei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Kurzbeschreibung Tätigkeit</w:t>
      </w:r>
      <w:r>
        <w:rPr>
          <w:rFonts w:ascii="Arial" w:hAnsi="Arial" w:cs="Arial"/>
        </w:rPr>
        <w:fldChar w:fldCharType="end"/>
      </w:r>
    </w:p>
    <w:p w:rsidR="00A93046" w:rsidRPr="00010A46" w:rsidRDefault="00A93046" w:rsidP="0091562B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91562B" w:rsidRPr="00010A46" w:rsidRDefault="00F14656" w:rsidP="0091562B">
      <w:pPr>
        <w:tabs>
          <w:tab w:val="left" w:pos="283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91562B" w:rsidRPr="00010A46">
        <w:rPr>
          <w:rFonts w:ascii="Arial" w:hAnsi="Arial" w:cs="Arial"/>
        </w:rPr>
        <w:tab/>
      </w:r>
      <w:r w:rsidR="0091562B" w:rsidRPr="0091562B">
        <w:rPr>
          <w:rFonts w:ascii="Arial" w:hAnsi="Arial" w:cs="Arial"/>
          <w:b/>
        </w:rPr>
        <w:fldChar w:fldCharType="begin">
          <w:ffData>
            <w:name w:val="Text10"/>
            <w:enabled/>
            <w:calcOnExit w:val="0"/>
            <w:textInput>
              <w:default w:val="Musterstelle"/>
            </w:textInput>
          </w:ffData>
        </w:fldChar>
      </w:r>
      <w:r w:rsidR="0091562B" w:rsidRPr="0091562B">
        <w:rPr>
          <w:rFonts w:ascii="Arial" w:hAnsi="Arial" w:cs="Arial"/>
          <w:b/>
        </w:rPr>
        <w:instrText xml:space="preserve"> FORMTEXT </w:instrText>
      </w:r>
      <w:r w:rsidR="0091562B" w:rsidRPr="0091562B">
        <w:rPr>
          <w:rFonts w:ascii="Arial" w:hAnsi="Arial" w:cs="Arial"/>
          <w:b/>
        </w:rPr>
      </w:r>
      <w:r w:rsidR="0091562B" w:rsidRPr="0091562B">
        <w:rPr>
          <w:rFonts w:ascii="Arial" w:hAnsi="Arial" w:cs="Arial"/>
          <w:b/>
        </w:rPr>
        <w:fldChar w:fldCharType="separate"/>
      </w:r>
      <w:r w:rsidR="0091562B" w:rsidRPr="0091562B">
        <w:rPr>
          <w:rFonts w:ascii="Arial" w:hAnsi="Arial" w:cs="Arial"/>
          <w:b/>
          <w:noProof/>
        </w:rPr>
        <w:t>Musterstelle</w:t>
      </w:r>
      <w:r w:rsidR="0091562B" w:rsidRPr="0091562B">
        <w:rPr>
          <w:rFonts w:ascii="Arial" w:hAnsi="Arial" w:cs="Arial"/>
          <w:b/>
        </w:rPr>
        <w:fldChar w:fldCharType="end"/>
      </w:r>
    </w:p>
    <w:p w:rsidR="0091562B" w:rsidRPr="00010A46" w:rsidRDefault="0091562B" w:rsidP="0091562B">
      <w:pPr>
        <w:tabs>
          <w:tab w:val="left" w:pos="2835"/>
        </w:tabs>
        <w:spacing w:after="0" w:line="36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1"/>
            <w:enabled/>
            <w:calcOnExit w:val="0"/>
            <w:textInput>
              <w:default w:val="Musterfirma GmbH &amp; Co. KG, 12345 Musterstad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Musterfirma GmbH &amp; Co. KG, 12345 Musterstadt</w:t>
      </w:r>
      <w:r>
        <w:rPr>
          <w:rFonts w:ascii="Arial" w:hAnsi="Arial" w:cs="Arial"/>
        </w:rPr>
        <w:fldChar w:fldCharType="end"/>
      </w:r>
    </w:p>
    <w:p w:rsidR="0091562B" w:rsidRPr="00010A46" w:rsidRDefault="0091562B" w:rsidP="0091562B">
      <w:pPr>
        <w:pStyle w:val="Listenabsatz"/>
        <w:numPr>
          <w:ilvl w:val="0"/>
          <w:numId w:val="2"/>
        </w:numPr>
        <w:tabs>
          <w:tab w:val="left" w:pos="2835"/>
        </w:tabs>
        <w:spacing w:after="0" w:line="360" w:lineRule="auto"/>
        <w:ind w:left="3186" w:hanging="357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2"/>
            <w:enabled/>
            <w:calcOnExit w:val="0"/>
            <w:textInput>
              <w:default w:val="Kurzbeschreibung Tätigkei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Kurzbeschreibung Tätigkeit</w:t>
      </w:r>
      <w:r>
        <w:rPr>
          <w:rFonts w:ascii="Arial" w:hAnsi="Arial" w:cs="Arial"/>
        </w:rPr>
        <w:fldChar w:fldCharType="end"/>
      </w:r>
    </w:p>
    <w:p w:rsidR="00A93046" w:rsidRPr="00010A46" w:rsidRDefault="00A93046" w:rsidP="0091562B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91562B" w:rsidRPr="00010A46" w:rsidRDefault="00F14656" w:rsidP="0091562B">
      <w:pPr>
        <w:tabs>
          <w:tab w:val="left" w:pos="283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91562B" w:rsidRPr="00010A46">
        <w:rPr>
          <w:rFonts w:ascii="Arial" w:hAnsi="Arial" w:cs="Arial"/>
        </w:rPr>
        <w:tab/>
      </w:r>
      <w:r w:rsidR="0091562B" w:rsidRPr="0091562B">
        <w:rPr>
          <w:rFonts w:ascii="Arial" w:hAnsi="Arial" w:cs="Arial"/>
          <w:b/>
        </w:rPr>
        <w:fldChar w:fldCharType="begin">
          <w:ffData>
            <w:name w:val="Text10"/>
            <w:enabled/>
            <w:calcOnExit w:val="0"/>
            <w:textInput>
              <w:default w:val="Musterstelle"/>
            </w:textInput>
          </w:ffData>
        </w:fldChar>
      </w:r>
      <w:r w:rsidR="0091562B" w:rsidRPr="0091562B">
        <w:rPr>
          <w:rFonts w:ascii="Arial" w:hAnsi="Arial" w:cs="Arial"/>
          <w:b/>
        </w:rPr>
        <w:instrText xml:space="preserve"> FORMTEXT </w:instrText>
      </w:r>
      <w:r w:rsidR="0091562B" w:rsidRPr="0091562B">
        <w:rPr>
          <w:rFonts w:ascii="Arial" w:hAnsi="Arial" w:cs="Arial"/>
          <w:b/>
        </w:rPr>
      </w:r>
      <w:r w:rsidR="0091562B" w:rsidRPr="0091562B">
        <w:rPr>
          <w:rFonts w:ascii="Arial" w:hAnsi="Arial" w:cs="Arial"/>
          <w:b/>
        </w:rPr>
        <w:fldChar w:fldCharType="separate"/>
      </w:r>
      <w:r w:rsidR="0091562B" w:rsidRPr="0091562B">
        <w:rPr>
          <w:rFonts w:ascii="Arial" w:hAnsi="Arial" w:cs="Arial"/>
          <w:b/>
          <w:noProof/>
        </w:rPr>
        <w:t>Musterstelle</w:t>
      </w:r>
      <w:r w:rsidR="0091562B" w:rsidRPr="0091562B">
        <w:rPr>
          <w:rFonts w:ascii="Arial" w:hAnsi="Arial" w:cs="Arial"/>
          <w:b/>
        </w:rPr>
        <w:fldChar w:fldCharType="end"/>
      </w:r>
    </w:p>
    <w:p w:rsidR="0091562B" w:rsidRPr="00010A46" w:rsidRDefault="0091562B" w:rsidP="0091562B">
      <w:pPr>
        <w:tabs>
          <w:tab w:val="left" w:pos="2835"/>
        </w:tabs>
        <w:spacing w:after="0" w:line="36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1"/>
            <w:enabled/>
            <w:calcOnExit w:val="0"/>
            <w:textInput>
              <w:default w:val="Musterfirma GmbH &amp; Co. KG, 12345 Musterstad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Musterfirma GmbH &amp; Co. KG, 12345 Musterstadt</w:t>
      </w:r>
      <w:r>
        <w:rPr>
          <w:rFonts w:ascii="Arial" w:hAnsi="Arial" w:cs="Arial"/>
        </w:rPr>
        <w:fldChar w:fldCharType="end"/>
      </w:r>
    </w:p>
    <w:p w:rsidR="0091562B" w:rsidRPr="00010A46" w:rsidRDefault="0091562B" w:rsidP="0091562B">
      <w:pPr>
        <w:pStyle w:val="Listenabsatz"/>
        <w:numPr>
          <w:ilvl w:val="0"/>
          <w:numId w:val="2"/>
        </w:numPr>
        <w:tabs>
          <w:tab w:val="left" w:pos="2835"/>
        </w:tabs>
        <w:spacing w:after="0" w:line="360" w:lineRule="auto"/>
        <w:ind w:left="3186" w:hanging="357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2"/>
            <w:enabled/>
            <w:calcOnExit w:val="0"/>
            <w:textInput>
              <w:default w:val="Kurzbeschreibung Tätigkei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Kurzbeschreibung Tätigkeit</w:t>
      </w:r>
      <w:r>
        <w:rPr>
          <w:rFonts w:ascii="Arial" w:hAnsi="Arial" w:cs="Arial"/>
        </w:rPr>
        <w:fldChar w:fldCharType="end"/>
      </w:r>
    </w:p>
    <w:p w:rsidR="00642917" w:rsidRPr="00010A46" w:rsidRDefault="00642917" w:rsidP="0000742F">
      <w:pPr>
        <w:spacing w:after="0" w:line="240" w:lineRule="auto"/>
        <w:rPr>
          <w:rFonts w:ascii="Arial" w:hAnsi="Arial" w:cs="Arial"/>
        </w:rPr>
      </w:pPr>
    </w:p>
    <w:p w:rsidR="008C3005" w:rsidRPr="00010A46" w:rsidRDefault="008C3005" w:rsidP="0000742F">
      <w:pPr>
        <w:spacing w:after="0" w:line="240" w:lineRule="auto"/>
        <w:rPr>
          <w:rFonts w:ascii="Arial" w:hAnsi="Arial" w:cs="Arial"/>
        </w:rPr>
      </w:pPr>
    </w:p>
    <w:p w:rsidR="008C3005" w:rsidRPr="00010A46" w:rsidRDefault="008C3005" w:rsidP="0000742F">
      <w:pPr>
        <w:spacing w:after="0" w:line="240" w:lineRule="auto"/>
        <w:rPr>
          <w:rFonts w:ascii="Arial" w:hAnsi="Arial" w:cs="Arial"/>
          <w:b/>
        </w:rPr>
      </w:pPr>
    </w:p>
    <w:p w:rsidR="00A93046" w:rsidRPr="00010A46" w:rsidRDefault="00A93046">
      <w:pPr>
        <w:rPr>
          <w:rFonts w:ascii="Arial" w:hAnsi="Arial" w:cs="Arial"/>
          <w:b/>
          <w:color w:val="7F7F7F" w:themeColor="text1" w:themeTint="80"/>
          <w:sz w:val="28"/>
          <w:szCs w:val="28"/>
        </w:rPr>
      </w:pPr>
      <w:r w:rsidRPr="00010A46">
        <w:rPr>
          <w:rFonts w:ascii="Arial" w:hAnsi="Arial" w:cs="Arial"/>
          <w:b/>
          <w:color w:val="7F7F7F" w:themeColor="text1" w:themeTint="80"/>
          <w:sz w:val="28"/>
          <w:szCs w:val="28"/>
        </w:rPr>
        <w:br w:type="page"/>
      </w:r>
    </w:p>
    <w:p w:rsidR="008C3005" w:rsidRPr="00010A46" w:rsidRDefault="009459F4" w:rsidP="00642917">
      <w:pPr>
        <w:spacing w:after="0" w:line="240" w:lineRule="auto"/>
        <w:rPr>
          <w:rFonts w:ascii="Arial" w:hAnsi="Arial" w:cs="Arial"/>
          <w:b/>
          <w:color w:val="7F7F7F" w:themeColor="text1" w:themeTint="80"/>
          <w:sz w:val="28"/>
          <w:szCs w:val="28"/>
        </w:rPr>
      </w:pPr>
      <w:r w:rsidRPr="00010A46">
        <w:rPr>
          <w:rFonts w:ascii="Arial" w:hAnsi="Arial" w:cs="Arial"/>
          <w:b/>
          <w:color w:val="7F7F7F" w:themeColor="text1" w:themeTint="80"/>
          <w:sz w:val="28"/>
          <w:szCs w:val="28"/>
        </w:rPr>
        <w:lastRenderedPageBreak/>
        <w:t>AUSBILDUNG</w:t>
      </w:r>
    </w:p>
    <w:p w:rsidR="00A657EE" w:rsidRPr="00010A46" w:rsidRDefault="00A657EE" w:rsidP="009459F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59F4" w:rsidRPr="00010A46" w:rsidRDefault="00F14656" w:rsidP="00D45527">
      <w:pPr>
        <w:tabs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9459F4" w:rsidRPr="00010A46">
        <w:rPr>
          <w:rFonts w:ascii="Arial" w:hAnsi="Arial" w:cs="Arial"/>
        </w:rPr>
        <w:tab/>
      </w:r>
      <w:r w:rsidR="00D45527" w:rsidRPr="00D45527">
        <w:rPr>
          <w:rFonts w:ascii="Arial" w:hAnsi="Arial" w:cs="Arial"/>
          <w:b/>
        </w:rPr>
        <w:fldChar w:fldCharType="begin">
          <w:ffData>
            <w:name w:val="Text13"/>
            <w:enabled/>
            <w:calcOnExit w:val="0"/>
            <w:textInput>
              <w:default w:val="Ausbildung zum Musterberuf"/>
            </w:textInput>
          </w:ffData>
        </w:fldChar>
      </w:r>
      <w:bookmarkStart w:id="12" w:name="Text13"/>
      <w:r w:rsidR="00D45527" w:rsidRPr="00D45527">
        <w:rPr>
          <w:rFonts w:ascii="Arial" w:hAnsi="Arial" w:cs="Arial"/>
          <w:b/>
        </w:rPr>
        <w:instrText xml:space="preserve"> FORMTEXT </w:instrText>
      </w:r>
      <w:r w:rsidR="00D45527" w:rsidRPr="00D45527">
        <w:rPr>
          <w:rFonts w:ascii="Arial" w:hAnsi="Arial" w:cs="Arial"/>
          <w:b/>
        </w:rPr>
      </w:r>
      <w:r w:rsidR="00D45527" w:rsidRPr="00D45527">
        <w:rPr>
          <w:rFonts w:ascii="Arial" w:hAnsi="Arial" w:cs="Arial"/>
          <w:b/>
        </w:rPr>
        <w:fldChar w:fldCharType="separate"/>
      </w:r>
      <w:r w:rsidR="00D45527" w:rsidRPr="00D45527">
        <w:rPr>
          <w:rFonts w:ascii="Arial" w:hAnsi="Arial" w:cs="Arial"/>
          <w:b/>
          <w:noProof/>
        </w:rPr>
        <w:t>Ausbildung zum Musterberuf</w:t>
      </w:r>
      <w:r w:rsidR="00D45527" w:rsidRPr="00D45527">
        <w:rPr>
          <w:rFonts w:ascii="Arial" w:hAnsi="Arial" w:cs="Arial"/>
          <w:b/>
        </w:rPr>
        <w:fldChar w:fldCharType="end"/>
      </w:r>
      <w:bookmarkEnd w:id="12"/>
    </w:p>
    <w:p w:rsidR="009459F4" w:rsidRPr="00010A46" w:rsidRDefault="009459F4" w:rsidP="00D45527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 w:rsidR="00D45527">
        <w:rPr>
          <w:rFonts w:ascii="Arial" w:hAnsi="Arial" w:cs="Arial"/>
        </w:rPr>
        <w:fldChar w:fldCharType="begin">
          <w:ffData>
            <w:name w:val="Text14"/>
            <w:enabled/>
            <w:calcOnExit w:val="0"/>
            <w:textInput>
              <w:default w:val="Musterfirma GmbH, 12345 Musterstadt"/>
            </w:textInput>
          </w:ffData>
        </w:fldChar>
      </w:r>
      <w:bookmarkStart w:id="13" w:name="Text14"/>
      <w:r w:rsidR="00D45527">
        <w:rPr>
          <w:rFonts w:ascii="Arial" w:hAnsi="Arial" w:cs="Arial"/>
        </w:rPr>
        <w:instrText xml:space="preserve"> FORMTEXT </w:instrText>
      </w:r>
      <w:r w:rsidR="00D45527">
        <w:rPr>
          <w:rFonts w:ascii="Arial" w:hAnsi="Arial" w:cs="Arial"/>
        </w:rPr>
      </w:r>
      <w:r w:rsidR="00D45527">
        <w:rPr>
          <w:rFonts w:ascii="Arial" w:hAnsi="Arial" w:cs="Arial"/>
        </w:rPr>
        <w:fldChar w:fldCharType="separate"/>
      </w:r>
      <w:r w:rsidR="00D45527">
        <w:rPr>
          <w:rFonts w:ascii="Arial" w:hAnsi="Arial" w:cs="Arial"/>
          <w:noProof/>
        </w:rPr>
        <w:t>Musterfirma GmbH, 12345 Musterstadt</w:t>
      </w:r>
      <w:r w:rsidR="00D45527">
        <w:rPr>
          <w:rFonts w:ascii="Arial" w:hAnsi="Arial" w:cs="Arial"/>
        </w:rPr>
        <w:fldChar w:fldCharType="end"/>
      </w:r>
      <w:bookmarkEnd w:id="13"/>
    </w:p>
    <w:p w:rsidR="009459F4" w:rsidRPr="00010A46" w:rsidRDefault="009459F4" w:rsidP="00D45527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 w:rsidR="00D45527">
        <w:rPr>
          <w:rFonts w:ascii="Arial" w:hAnsi="Arial" w:cs="Arial"/>
        </w:rPr>
        <w:fldChar w:fldCharType="begin">
          <w:ffData>
            <w:name w:val="Text15"/>
            <w:enabled/>
            <w:calcOnExit w:val="0"/>
            <w:textInput>
              <w:default w:val="Ausbildungsschwerpunkte: Schwerpunkt 1, Schwerpunkt 2"/>
            </w:textInput>
          </w:ffData>
        </w:fldChar>
      </w:r>
      <w:bookmarkStart w:id="14" w:name="Text15"/>
      <w:r w:rsidR="00D45527">
        <w:rPr>
          <w:rFonts w:ascii="Arial" w:hAnsi="Arial" w:cs="Arial"/>
        </w:rPr>
        <w:instrText xml:space="preserve"> FORMTEXT </w:instrText>
      </w:r>
      <w:r w:rsidR="00D45527">
        <w:rPr>
          <w:rFonts w:ascii="Arial" w:hAnsi="Arial" w:cs="Arial"/>
        </w:rPr>
      </w:r>
      <w:r w:rsidR="00D45527">
        <w:rPr>
          <w:rFonts w:ascii="Arial" w:hAnsi="Arial" w:cs="Arial"/>
        </w:rPr>
        <w:fldChar w:fldCharType="separate"/>
      </w:r>
      <w:r w:rsidR="00D45527">
        <w:rPr>
          <w:rFonts w:ascii="Arial" w:hAnsi="Arial" w:cs="Arial"/>
          <w:noProof/>
        </w:rPr>
        <w:t>Ausbildungsschwerpunkte: Schwerpunkt 1, Schwerpunkt 2</w:t>
      </w:r>
      <w:r w:rsidR="00D45527">
        <w:rPr>
          <w:rFonts w:ascii="Arial" w:hAnsi="Arial" w:cs="Arial"/>
        </w:rPr>
        <w:fldChar w:fldCharType="end"/>
      </w:r>
      <w:bookmarkEnd w:id="14"/>
    </w:p>
    <w:p w:rsidR="009459F4" w:rsidRPr="00010A46" w:rsidRDefault="009459F4" w:rsidP="00D45527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 w:rsidR="00D45527">
        <w:rPr>
          <w:rFonts w:ascii="Arial" w:hAnsi="Arial" w:cs="Arial"/>
        </w:rPr>
        <w:fldChar w:fldCharType="begin">
          <w:ffData>
            <w:name w:val="Text16"/>
            <w:enabled/>
            <w:calcOnExit w:val="0"/>
            <w:textInput>
              <w:default w:val="Abschluss: Musterabschluss"/>
            </w:textInput>
          </w:ffData>
        </w:fldChar>
      </w:r>
      <w:bookmarkStart w:id="15" w:name="Text16"/>
      <w:r w:rsidR="00D45527">
        <w:rPr>
          <w:rFonts w:ascii="Arial" w:hAnsi="Arial" w:cs="Arial"/>
        </w:rPr>
        <w:instrText xml:space="preserve"> FORMTEXT </w:instrText>
      </w:r>
      <w:r w:rsidR="00D45527">
        <w:rPr>
          <w:rFonts w:ascii="Arial" w:hAnsi="Arial" w:cs="Arial"/>
        </w:rPr>
      </w:r>
      <w:r w:rsidR="00D45527">
        <w:rPr>
          <w:rFonts w:ascii="Arial" w:hAnsi="Arial" w:cs="Arial"/>
        </w:rPr>
        <w:fldChar w:fldCharType="separate"/>
      </w:r>
      <w:r w:rsidR="00D45527">
        <w:rPr>
          <w:rFonts w:ascii="Arial" w:hAnsi="Arial" w:cs="Arial"/>
          <w:noProof/>
        </w:rPr>
        <w:t>Abschluss: Musterabschluss</w:t>
      </w:r>
      <w:r w:rsidR="00D45527">
        <w:rPr>
          <w:rFonts w:ascii="Arial" w:hAnsi="Arial" w:cs="Arial"/>
        </w:rPr>
        <w:fldChar w:fldCharType="end"/>
      </w:r>
      <w:bookmarkEnd w:id="15"/>
    </w:p>
    <w:p w:rsidR="00370A70" w:rsidRPr="00010A46" w:rsidRDefault="00370A70" w:rsidP="00D45527">
      <w:pPr>
        <w:tabs>
          <w:tab w:val="left" w:pos="283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D45527" w:rsidRPr="00010A46" w:rsidRDefault="00F14656" w:rsidP="00D45527">
      <w:pPr>
        <w:tabs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D45527" w:rsidRPr="00010A46">
        <w:rPr>
          <w:rFonts w:ascii="Arial" w:hAnsi="Arial" w:cs="Arial"/>
        </w:rPr>
        <w:tab/>
      </w:r>
      <w:r w:rsidR="00D45527" w:rsidRPr="00D45527">
        <w:rPr>
          <w:rFonts w:ascii="Arial" w:hAnsi="Arial" w:cs="Arial"/>
          <w:b/>
        </w:rPr>
        <w:fldChar w:fldCharType="begin">
          <w:ffData>
            <w:name w:val="Text13"/>
            <w:enabled/>
            <w:calcOnExit w:val="0"/>
            <w:textInput>
              <w:default w:val="Ausbildung zum Musterberuf"/>
            </w:textInput>
          </w:ffData>
        </w:fldChar>
      </w:r>
      <w:r w:rsidR="00D45527" w:rsidRPr="00D45527">
        <w:rPr>
          <w:rFonts w:ascii="Arial" w:hAnsi="Arial" w:cs="Arial"/>
          <w:b/>
        </w:rPr>
        <w:instrText xml:space="preserve"> FORMTEXT </w:instrText>
      </w:r>
      <w:r w:rsidR="00D45527" w:rsidRPr="00D45527">
        <w:rPr>
          <w:rFonts w:ascii="Arial" w:hAnsi="Arial" w:cs="Arial"/>
          <w:b/>
        </w:rPr>
      </w:r>
      <w:r w:rsidR="00D45527" w:rsidRPr="00D45527">
        <w:rPr>
          <w:rFonts w:ascii="Arial" w:hAnsi="Arial" w:cs="Arial"/>
          <w:b/>
        </w:rPr>
        <w:fldChar w:fldCharType="separate"/>
      </w:r>
      <w:r w:rsidR="00D45527" w:rsidRPr="00D45527">
        <w:rPr>
          <w:rFonts w:ascii="Arial" w:hAnsi="Arial" w:cs="Arial"/>
          <w:b/>
          <w:noProof/>
        </w:rPr>
        <w:t>Ausbildung zum Musterberuf</w:t>
      </w:r>
      <w:r w:rsidR="00D45527" w:rsidRPr="00D45527">
        <w:rPr>
          <w:rFonts w:ascii="Arial" w:hAnsi="Arial" w:cs="Arial"/>
          <w:b/>
        </w:rPr>
        <w:fldChar w:fldCharType="end"/>
      </w:r>
    </w:p>
    <w:p w:rsidR="00D45527" w:rsidRPr="00010A46" w:rsidRDefault="00D45527" w:rsidP="00D45527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4"/>
            <w:enabled/>
            <w:calcOnExit w:val="0"/>
            <w:textInput>
              <w:default w:val="Musterfirma GmbH, 12345 Musterstad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Musterfirma GmbH, 12345 Musterstadt</w:t>
      </w:r>
      <w:r>
        <w:rPr>
          <w:rFonts w:ascii="Arial" w:hAnsi="Arial" w:cs="Arial"/>
        </w:rPr>
        <w:fldChar w:fldCharType="end"/>
      </w:r>
    </w:p>
    <w:p w:rsidR="00D45527" w:rsidRPr="00010A46" w:rsidRDefault="00D45527" w:rsidP="00D45527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5"/>
            <w:enabled/>
            <w:calcOnExit w:val="0"/>
            <w:textInput>
              <w:default w:val="Ausbildungsschwerpunkte: Schwerpunkt 1, Schwerpunkt 2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Ausbildungsschwerpunkte: Schwerpunkt 1, Schwerpunkt 2</w:t>
      </w:r>
      <w:r>
        <w:rPr>
          <w:rFonts w:ascii="Arial" w:hAnsi="Arial" w:cs="Arial"/>
        </w:rPr>
        <w:fldChar w:fldCharType="end"/>
      </w:r>
    </w:p>
    <w:p w:rsidR="00D45527" w:rsidRPr="00010A46" w:rsidRDefault="00D45527" w:rsidP="00D45527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6"/>
            <w:enabled/>
            <w:calcOnExit w:val="0"/>
            <w:textInput>
              <w:default w:val="Abschluss: Musterabschluss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Abschluss: Musterabschluss</w:t>
      </w:r>
      <w:r>
        <w:rPr>
          <w:rFonts w:ascii="Arial" w:hAnsi="Arial" w:cs="Arial"/>
        </w:rPr>
        <w:fldChar w:fldCharType="end"/>
      </w:r>
    </w:p>
    <w:p w:rsidR="0000742F" w:rsidRPr="00010A46" w:rsidRDefault="0000742F" w:rsidP="00D45527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00742F" w:rsidRPr="00010A46" w:rsidRDefault="00F14656" w:rsidP="00D45527">
      <w:pPr>
        <w:tabs>
          <w:tab w:val="left" w:pos="2835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00742F" w:rsidRPr="00010A46">
        <w:rPr>
          <w:rFonts w:ascii="Arial" w:hAnsi="Arial" w:cs="Arial"/>
        </w:rPr>
        <w:tab/>
      </w:r>
      <w:r w:rsidR="00D45527">
        <w:rPr>
          <w:rFonts w:ascii="Arial" w:hAnsi="Arial" w:cs="Arial"/>
          <w:b/>
        </w:rPr>
        <w:fldChar w:fldCharType="begin">
          <w:ffData>
            <w:name w:val="Text17"/>
            <w:enabled/>
            <w:calcOnExit w:val="0"/>
            <w:textInput>
              <w:default w:val="Schulbildung"/>
            </w:textInput>
          </w:ffData>
        </w:fldChar>
      </w:r>
      <w:bookmarkStart w:id="16" w:name="Text17"/>
      <w:r w:rsidR="00D45527">
        <w:rPr>
          <w:rFonts w:ascii="Arial" w:hAnsi="Arial" w:cs="Arial"/>
          <w:b/>
        </w:rPr>
        <w:instrText xml:space="preserve"> FORMTEXT </w:instrText>
      </w:r>
      <w:r w:rsidR="00D45527">
        <w:rPr>
          <w:rFonts w:ascii="Arial" w:hAnsi="Arial" w:cs="Arial"/>
          <w:b/>
        </w:rPr>
      </w:r>
      <w:r w:rsidR="00D45527">
        <w:rPr>
          <w:rFonts w:ascii="Arial" w:hAnsi="Arial" w:cs="Arial"/>
          <w:b/>
        </w:rPr>
        <w:fldChar w:fldCharType="separate"/>
      </w:r>
      <w:r w:rsidR="00D45527">
        <w:rPr>
          <w:rFonts w:ascii="Arial" w:hAnsi="Arial" w:cs="Arial"/>
          <w:b/>
          <w:noProof/>
        </w:rPr>
        <w:t>Schulbildung</w:t>
      </w:r>
      <w:r w:rsidR="00D45527">
        <w:rPr>
          <w:rFonts w:ascii="Arial" w:hAnsi="Arial" w:cs="Arial"/>
          <w:b/>
        </w:rPr>
        <w:fldChar w:fldCharType="end"/>
      </w:r>
      <w:bookmarkEnd w:id="16"/>
    </w:p>
    <w:p w:rsidR="0000742F" w:rsidRPr="00010A46" w:rsidRDefault="004E1762" w:rsidP="00D45527">
      <w:pPr>
        <w:tabs>
          <w:tab w:val="left" w:pos="2835"/>
        </w:tabs>
        <w:spacing w:line="24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8"/>
            <w:enabled/>
            <w:calcOnExit w:val="0"/>
            <w:textInput>
              <w:default w:val="Musterschule, 12345 Musterstadt"/>
            </w:textInput>
          </w:ffData>
        </w:fldChar>
      </w:r>
      <w:bookmarkStart w:id="17" w:name="Text18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Musterschule, 12345 Musterstadt</w:t>
      </w:r>
      <w:r>
        <w:rPr>
          <w:rFonts w:ascii="Arial" w:hAnsi="Arial" w:cs="Arial"/>
        </w:rPr>
        <w:fldChar w:fldCharType="end"/>
      </w:r>
      <w:bookmarkEnd w:id="17"/>
    </w:p>
    <w:p w:rsidR="0000742F" w:rsidRPr="00010A46" w:rsidRDefault="0000742F" w:rsidP="00D45527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 w:rsidR="004E1762">
        <w:rPr>
          <w:rFonts w:ascii="Arial" w:hAnsi="Arial" w:cs="Arial"/>
        </w:rPr>
        <w:fldChar w:fldCharType="begin">
          <w:ffData>
            <w:name w:val="Text19"/>
            <w:enabled/>
            <w:calcOnExit w:val="0"/>
            <w:textInput>
              <w:default w:val="Abschluss: Mittlere Reife"/>
            </w:textInput>
          </w:ffData>
        </w:fldChar>
      </w:r>
      <w:bookmarkStart w:id="18" w:name="Text19"/>
      <w:r w:rsidR="004E1762">
        <w:rPr>
          <w:rFonts w:ascii="Arial" w:hAnsi="Arial" w:cs="Arial"/>
        </w:rPr>
        <w:instrText xml:space="preserve"> FORMTEXT </w:instrText>
      </w:r>
      <w:r w:rsidR="004E1762">
        <w:rPr>
          <w:rFonts w:ascii="Arial" w:hAnsi="Arial" w:cs="Arial"/>
        </w:rPr>
      </w:r>
      <w:r w:rsidR="004E1762">
        <w:rPr>
          <w:rFonts w:ascii="Arial" w:hAnsi="Arial" w:cs="Arial"/>
        </w:rPr>
        <w:fldChar w:fldCharType="separate"/>
      </w:r>
      <w:r w:rsidR="004E1762">
        <w:rPr>
          <w:rFonts w:ascii="Arial" w:hAnsi="Arial" w:cs="Arial"/>
          <w:noProof/>
        </w:rPr>
        <w:t>Abschluss: Mittlere Reife</w:t>
      </w:r>
      <w:r w:rsidR="004E1762">
        <w:rPr>
          <w:rFonts w:ascii="Arial" w:hAnsi="Arial" w:cs="Arial"/>
        </w:rPr>
        <w:fldChar w:fldCharType="end"/>
      </w:r>
      <w:bookmarkEnd w:id="18"/>
    </w:p>
    <w:p w:rsidR="00370A70" w:rsidRPr="00010A46" w:rsidRDefault="00370A70" w:rsidP="00D45527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E062B8" w:rsidRPr="00010A46" w:rsidRDefault="00F14656" w:rsidP="00E062B8">
      <w:pPr>
        <w:tabs>
          <w:tab w:val="left" w:pos="2835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E062B8" w:rsidRPr="00010A46">
        <w:rPr>
          <w:rFonts w:ascii="Arial" w:hAnsi="Arial" w:cs="Arial"/>
        </w:rPr>
        <w:tab/>
      </w:r>
      <w:r w:rsidR="00E062B8">
        <w:rPr>
          <w:rFonts w:ascii="Arial" w:hAnsi="Arial" w:cs="Arial"/>
          <w:b/>
        </w:rPr>
        <w:fldChar w:fldCharType="begin">
          <w:ffData>
            <w:name w:val="Text17"/>
            <w:enabled/>
            <w:calcOnExit w:val="0"/>
            <w:textInput>
              <w:default w:val="Schulbildung"/>
            </w:textInput>
          </w:ffData>
        </w:fldChar>
      </w:r>
      <w:r w:rsidR="00E062B8">
        <w:rPr>
          <w:rFonts w:ascii="Arial" w:hAnsi="Arial" w:cs="Arial"/>
          <w:b/>
        </w:rPr>
        <w:instrText xml:space="preserve"> FORMTEXT </w:instrText>
      </w:r>
      <w:r w:rsidR="00E062B8">
        <w:rPr>
          <w:rFonts w:ascii="Arial" w:hAnsi="Arial" w:cs="Arial"/>
          <w:b/>
        </w:rPr>
      </w:r>
      <w:r w:rsidR="00E062B8">
        <w:rPr>
          <w:rFonts w:ascii="Arial" w:hAnsi="Arial" w:cs="Arial"/>
          <w:b/>
        </w:rPr>
        <w:fldChar w:fldCharType="separate"/>
      </w:r>
      <w:r w:rsidR="00E062B8">
        <w:rPr>
          <w:rFonts w:ascii="Arial" w:hAnsi="Arial" w:cs="Arial"/>
          <w:b/>
          <w:noProof/>
        </w:rPr>
        <w:t>Schulbildung</w:t>
      </w:r>
      <w:r w:rsidR="00E062B8">
        <w:rPr>
          <w:rFonts w:ascii="Arial" w:hAnsi="Arial" w:cs="Arial"/>
          <w:b/>
        </w:rPr>
        <w:fldChar w:fldCharType="end"/>
      </w:r>
    </w:p>
    <w:p w:rsidR="004E1762" w:rsidRPr="00010A46" w:rsidRDefault="004E1762" w:rsidP="004E1762">
      <w:pPr>
        <w:tabs>
          <w:tab w:val="left" w:pos="2835"/>
        </w:tabs>
        <w:spacing w:line="24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8"/>
            <w:enabled/>
            <w:calcOnExit w:val="0"/>
            <w:textInput>
              <w:default w:val="Musterschule, 12345 Musterstad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Musterschule, 12345 Musterstadt</w:t>
      </w:r>
      <w:r>
        <w:rPr>
          <w:rFonts w:ascii="Arial" w:hAnsi="Arial" w:cs="Arial"/>
        </w:rPr>
        <w:fldChar w:fldCharType="end"/>
      </w:r>
    </w:p>
    <w:p w:rsidR="004E1762" w:rsidRPr="00010A46" w:rsidRDefault="004E1762" w:rsidP="004E1762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9"/>
            <w:enabled/>
            <w:calcOnExit w:val="0"/>
            <w:textInput>
              <w:default w:val="Abschluss: Mittlere Reife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Abschluss: Mittlere Reife</w:t>
      </w:r>
      <w:r>
        <w:rPr>
          <w:rFonts w:ascii="Arial" w:hAnsi="Arial" w:cs="Arial"/>
        </w:rPr>
        <w:fldChar w:fldCharType="end"/>
      </w:r>
    </w:p>
    <w:p w:rsidR="001220DC" w:rsidRPr="00010A46" w:rsidRDefault="001220DC" w:rsidP="00D45527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00742F" w:rsidRPr="00010A46" w:rsidRDefault="0000742F" w:rsidP="00D45527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1220DC" w:rsidRPr="00010A46" w:rsidRDefault="001220DC" w:rsidP="00D45527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00742F" w:rsidRPr="00010A46" w:rsidRDefault="0000742F" w:rsidP="00D45527">
      <w:pPr>
        <w:tabs>
          <w:tab w:val="left" w:pos="2835"/>
        </w:tabs>
        <w:spacing w:after="0" w:line="240" w:lineRule="auto"/>
        <w:rPr>
          <w:rFonts w:ascii="Arial" w:hAnsi="Arial" w:cs="Arial"/>
          <w:b/>
          <w:color w:val="7F7F7F" w:themeColor="text1" w:themeTint="80"/>
          <w:sz w:val="28"/>
          <w:szCs w:val="28"/>
        </w:rPr>
      </w:pPr>
      <w:r w:rsidRPr="00010A46">
        <w:rPr>
          <w:rFonts w:ascii="Arial" w:hAnsi="Arial" w:cs="Arial"/>
          <w:b/>
          <w:color w:val="7F7F7F" w:themeColor="text1" w:themeTint="80"/>
          <w:sz w:val="28"/>
          <w:szCs w:val="28"/>
        </w:rPr>
        <w:t>WEITERBILDUNG</w:t>
      </w:r>
    </w:p>
    <w:p w:rsidR="001220DC" w:rsidRPr="00010A46" w:rsidRDefault="001220DC" w:rsidP="00D45527">
      <w:pPr>
        <w:tabs>
          <w:tab w:val="left" w:pos="2835"/>
        </w:tabs>
        <w:spacing w:after="0" w:line="240" w:lineRule="auto"/>
        <w:rPr>
          <w:rFonts w:ascii="Arial" w:hAnsi="Arial" w:cs="Arial"/>
          <w:b/>
        </w:rPr>
      </w:pPr>
    </w:p>
    <w:p w:rsidR="001220DC" w:rsidRPr="00010A46" w:rsidRDefault="00F14656" w:rsidP="00D45527">
      <w:pPr>
        <w:tabs>
          <w:tab w:val="left" w:pos="2835"/>
        </w:tabs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1220DC" w:rsidRPr="00010A46">
        <w:rPr>
          <w:rFonts w:ascii="Arial" w:hAnsi="Arial" w:cs="Arial"/>
        </w:rPr>
        <w:tab/>
      </w:r>
      <w:r w:rsidR="00E062B8" w:rsidRPr="00E062B8">
        <w:rPr>
          <w:rFonts w:ascii="Arial" w:hAnsi="Arial" w:cs="Arial"/>
          <w:b/>
        </w:rPr>
        <w:fldChar w:fldCharType="begin">
          <w:ffData>
            <w:name w:val="Text20"/>
            <w:enabled/>
            <w:calcOnExit w:val="0"/>
            <w:textInput>
              <w:default w:val="Weiterbildung zur Musterqualifikation"/>
            </w:textInput>
          </w:ffData>
        </w:fldChar>
      </w:r>
      <w:bookmarkStart w:id="19" w:name="Text20"/>
      <w:r w:rsidR="00E062B8" w:rsidRPr="00E062B8">
        <w:rPr>
          <w:rFonts w:ascii="Arial" w:hAnsi="Arial" w:cs="Arial"/>
          <w:b/>
        </w:rPr>
        <w:instrText xml:space="preserve"> FORMTEXT </w:instrText>
      </w:r>
      <w:r w:rsidR="00E062B8" w:rsidRPr="00E062B8">
        <w:rPr>
          <w:rFonts w:ascii="Arial" w:hAnsi="Arial" w:cs="Arial"/>
          <w:b/>
        </w:rPr>
      </w:r>
      <w:r w:rsidR="00E062B8" w:rsidRPr="00E062B8">
        <w:rPr>
          <w:rFonts w:ascii="Arial" w:hAnsi="Arial" w:cs="Arial"/>
          <w:b/>
        </w:rPr>
        <w:fldChar w:fldCharType="separate"/>
      </w:r>
      <w:r w:rsidR="00E062B8" w:rsidRPr="00E062B8">
        <w:rPr>
          <w:rFonts w:ascii="Arial" w:hAnsi="Arial" w:cs="Arial"/>
          <w:b/>
          <w:noProof/>
        </w:rPr>
        <w:t>Weiterbildung zur Musterqualifikation</w:t>
      </w:r>
      <w:r w:rsidR="00E062B8" w:rsidRPr="00E062B8">
        <w:rPr>
          <w:rFonts w:ascii="Arial" w:hAnsi="Arial" w:cs="Arial"/>
          <w:b/>
        </w:rPr>
        <w:fldChar w:fldCharType="end"/>
      </w:r>
      <w:bookmarkEnd w:id="19"/>
    </w:p>
    <w:p w:rsidR="001220DC" w:rsidRPr="00010A46" w:rsidRDefault="001220DC" w:rsidP="00D45527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 w:rsidR="00E062B8">
        <w:rPr>
          <w:rFonts w:ascii="Arial" w:hAnsi="Arial" w:cs="Arial"/>
        </w:rPr>
        <w:fldChar w:fldCharType="begin">
          <w:ffData>
            <w:name w:val="Text21"/>
            <w:enabled/>
            <w:calcOnExit w:val="0"/>
            <w:textInput>
              <w:default w:val="Musterorganisation, 12345 Musterstadt"/>
            </w:textInput>
          </w:ffData>
        </w:fldChar>
      </w:r>
      <w:bookmarkStart w:id="20" w:name="Text21"/>
      <w:r w:rsidR="00E062B8">
        <w:rPr>
          <w:rFonts w:ascii="Arial" w:hAnsi="Arial" w:cs="Arial"/>
        </w:rPr>
        <w:instrText xml:space="preserve"> FORMTEXT </w:instrText>
      </w:r>
      <w:r w:rsidR="00E062B8">
        <w:rPr>
          <w:rFonts w:ascii="Arial" w:hAnsi="Arial" w:cs="Arial"/>
        </w:rPr>
      </w:r>
      <w:r w:rsidR="00E062B8">
        <w:rPr>
          <w:rFonts w:ascii="Arial" w:hAnsi="Arial" w:cs="Arial"/>
        </w:rPr>
        <w:fldChar w:fldCharType="separate"/>
      </w:r>
      <w:r w:rsidR="00E062B8">
        <w:rPr>
          <w:rFonts w:ascii="Arial" w:hAnsi="Arial" w:cs="Arial"/>
          <w:noProof/>
        </w:rPr>
        <w:t>Musterorganisation, 12345 Musterstadt</w:t>
      </w:r>
      <w:r w:rsidR="00E062B8">
        <w:rPr>
          <w:rFonts w:ascii="Arial" w:hAnsi="Arial" w:cs="Arial"/>
        </w:rPr>
        <w:fldChar w:fldCharType="end"/>
      </w:r>
      <w:bookmarkEnd w:id="20"/>
    </w:p>
    <w:p w:rsidR="001220DC" w:rsidRPr="00010A46" w:rsidRDefault="001220DC" w:rsidP="00D45527">
      <w:pPr>
        <w:tabs>
          <w:tab w:val="left" w:pos="2835"/>
        </w:tabs>
        <w:spacing w:after="0" w:line="240" w:lineRule="auto"/>
        <w:rPr>
          <w:rFonts w:ascii="Arial" w:hAnsi="Arial" w:cs="Arial"/>
          <w:b/>
        </w:rPr>
      </w:pPr>
      <w:r w:rsidRPr="00010A46">
        <w:rPr>
          <w:rFonts w:ascii="Arial" w:hAnsi="Arial" w:cs="Arial"/>
        </w:rPr>
        <w:tab/>
      </w:r>
      <w:r w:rsidR="00E062B8">
        <w:rPr>
          <w:rFonts w:ascii="Arial" w:hAnsi="Arial" w:cs="Arial"/>
        </w:rPr>
        <w:fldChar w:fldCharType="begin">
          <w:ffData>
            <w:name w:val="Text22"/>
            <w:enabled/>
            <w:calcOnExit w:val="0"/>
            <w:textInput>
              <w:default w:val="Abschluss: Muster-Abschluss"/>
            </w:textInput>
          </w:ffData>
        </w:fldChar>
      </w:r>
      <w:bookmarkStart w:id="21" w:name="Text22"/>
      <w:r w:rsidR="00E062B8">
        <w:rPr>
          <w:rFonts w:ascii="Arial" w:hAnsi="Arial" w:cs="Arial"/>
        </w:rPr>
        <w:instrText xml:space="preserve"> FORMTEXT </w:instrText>
      </w:r>
      <w:r w:rsidR="00E062B8">
        <w:rPr>
          <w:rFonts w:ascii="Arial" w:hAnsi="Arial" w:cs="Arial"/>
        </w:rPr>
      </w:r>
      <w:r w:rsidR="00E062B8">
        <w:rPr>
          <w:rFonts w:ascii="Arial" w:hAnsi="Arial" w:cs="Arial"/>
        </w:rPr>
        <w:fldChar w:fldCharType="separate"/>
      </w:r>
      <w:r w:rsidR="00E062B8">
        <w:rPr>
          <w:rFonts w:ascii="Arial" w:hAnsi="Arial" w:cs="Arial"/>
          <w:noProof/>
        </w:rPr>
        <w:t>Abschluss: Muster-Abschluss</w:t>
      </w:r>
      <w:r w:rsidR="00E062B8">
        <w:rPr>
          <w:rFonts w:ascii="Arial" w:hAnsi="Arial" w:cs="Arial"/>
        </w:rPr>
        <w:fldChar w:fldCharType="end"/>
      </w:r>
      <w:bookmarkEnd w:id="21"/>
    </w:p>
    <w:p w:rsidR="00A93046" w:rsidRPr="00010A46" w:rsidRDefault="00A93046" w:rsidP="00D45527">
      <w:pPr>
        <w:tabs>
          <w:tab w:val="left" w:pos="2835"/>
        </w:tabs>
        <w:spacing w:after="0" w:line="240" w:lineRule="auto"/>
        <w:rPr>
          <w:rFonts w:ascii="Arial" w:hAnsi="Arial" w:cs="Arial"/>
          <w:b/>
        </w:rPr>
      </w:pPr>
    </w:p>
    <w:p w:rsidR="00E062B8" w:rsidRPr="00010A46" w:rsidRDefault="00F14656" w:rsidP="00E062B8">
      <w:pPr>
        <w:tabs>
          <w:tab w:val="left" w:pos="2835"/>
        </w:tabs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="00E062B8" w:rsidRPr="00010A46">
        <w:rPr>
          <w:rFonts w:ascii="Arial" w:hAnsi="Arial" w:cs="Arial"/>
        </w:rPr>
        <w:tab/>
      </w:r>
      <w:r w:rsidR="00E062B8" w:rsidRPr="00E062B8">
        <w:rPr>
          <w:rFonts w:ascii="Arial" w:hAnsi="Arial" w:cs="Arial"/>
          <w:b/>
        </w:rPr>
        <w:fldChar w:fldCharType="begin">
          <w:ffData>
            <w:name w:val="Text20"/>
            <w:enabled/>
            <w:calcOnExit w:val="0"/>
            <w:textInput>
              <w:default w:val="Weiterbildung zur Musterqualifikation"/>
            </w:textInput>
          </w:ffData>
        </w:fldChar>
      </w:r>
      <w:r w:rsidR="00E062B8" w:rsidRPr="00E062B8">
        <w:rPr>
          <w:rFonts w:ascii="Arial" w:hAnsi="Arial" w:cs="Arial"/>
          <w:b/>
        </w:rPr>
        <w:instrText xml:space="preserve"> FORMTEXT </w:instrText>
      </w:r>
      <w:r w:rsidR="00E062B8" w:rsidRPr="00E062B8">
        <w:rPr>
          <w:rFonts w:ascii="Arial" w:hAnsi="Arial" w:cs="Arial"/>
          <w:b/>
        </w:rPr>
      </w:r>
      <w:r w:rsidR="00E062B8" w:rsidRPr="00E062B8">
        <w:rPr>
          <w:rFonts w:ascii="Arial" w:hAnsi="Arial" w:cs="Arial"/>
          <w:b/>
        </w:rPr>
        <w:fldChar w:fldCharType="separate"/>
      </w:r>
      <w:r w:rsidR="00E062B8" w:rsidRPr="00E062B8">
        <w:rPr>
          <w:rFonts w:ascii="Arial" w:hAnsi="Arial" w:cs="Arial"/>
          <w:b/>
          <w:noProof/>
        </w:rPr>
        <w:t>Weiterbildung zur Musterqualifikation</w:t>
      </w:r>
      <w:r w:rsidR="00E062B8" w:rsidRPr="00E062B8">
        <w:rPr>
          <w:rFonts w:ascii="Arial" w:hAnsi="Arial" w:cs="Arial"/>
          <w:b/>
        </w:rPr>
        <w:fldChar w:fldCharType="end"/>
      </w:r>
    </w:p>
    <w:p w:rsidR="00E062B8" w:rsidRPr="00010A46" w:rsidRDefault="00E062B8" w:rsidP="00E062B8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21"/>
            <w:enabled/>
            <w:calcOnExit w:val="0"/>
            <w:textInput>
              <w:default w:val="Musterorganisation, 12345 Musterstad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Musterorganisation, 12345 Musterstadt</w:t>
      </w:r>
      <w:r>
        <w:rPr>
          <w:rFonts w:ascii="Arial" w:hAnsi="Arial" w:cs="Arial"/>
        </w:rPr>
        <w:fldChar w:fldCharType="end"/>
      </w:r>
    </w:p>
    <w:p w:rsidR="00E062B8" w:rsidRPr="00010A46" w:rsidRDefault="00E062B8" w:rsidP="00E062B8">
      <w:pPr>
        <w:tabs>
          <w:tab w:val="left" w:pos="2835"/>
        </w:tabs>
        <w:spacing w:after="0" w:line="240" w:lineRule="auto"/>
        <w:rPr>
          <w:rFonts w:ascii="Arial" w:hAnsi="Arial" w:cs="Arial"/>
          <w:b/>
        </w:rPr>
      </w:pPr>
      <w:r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22"/>
            <w:enabled/>
            <w:calcOnExit w:val="0"/>
            <w:textInput>
              <w:default w:val="Abschluss: Muster-Abschluss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Abschluss: Muster-Abschluss</w:t>
      </w:r>
      <w:r>
        <w:rPr>
          <w:rFonts w:ascii="Arial" w:hAnsi="Arial" w:cs="Arial"/>
        </w:rPr>
        <w:fldChar w:fldCharType="end"/>
      </w:r>
    </w:p>
    <w:p w:rsidR="00A93046" w:rsidRPr="00010A46" w:rsidRDefault="00A93046" w:rsidP="00D45527">
      <w:pPr>
        <w:tabs>
          <w:tab w:val="left" w:pos="2835"/>
        </w:tabs>
        <w:spacing w:after="0" w:line="240" w:lineRule="auto"/>
        <w:rPr>
          <w:rFonts w:ascii="Arial" w:hAnsi="Arial" w:cs="Arial"/>
          <w:b/>
        </w:rPr>
      </w:pPr>
    </w:p>
    <w:p w:rsidR="00E062B8" w:rsidRPr="00010A46" w:rsidRDefault="00F14656" w:rsidP="00E062B8">
      <w:pPr>
        <w:tabs>
          <w:tab w:val="left" w:pos="2835"/>
        </w:tabs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r w:rsidRPr="00010A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default w:val="01.01.1900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01.01.1900</w:t>
      </w:r>
      <w:r>
        <w:rPr>
          <w:rFonts w:ascii="Arial" w:hAnsi="Arial" w:cs="Arial"/>
        </w:rPr>
        <w:fldChar w:fldCharType="end"/>
      </w:r>
      <w:bookmarkStart w:id="22" w:name="_GoBack"/>
      <w:bookmarkEnd w:id="22"/>
      <w:r w:rsidR="00E062B8" w:rsidRPr="00010A46">
        <w:rPr>
          <w:rFonts w:ascii="Arial" w:hAnsi="Arial" w:cs="Arial"/>
        </w:rPr>
        <w:tab/>
      </w:r>
      <w:r w:rsidR="00E062B8" w:rsidRPr="00E062B8">
        <w:rPr>
          <w:rFonts w:ascii="Arial" w:hAnsi="Arial" w:cs="Arial"/>
          <w:b/>
        </w:rPr>
        <w:fldChar w:fldCharType="begin">
          <w:ffData>
            <w:name w:val="Text20"/>
            <w:enabled/>
            <w:calcOnExit w:val="0"/>
            <w:textInput>
              <w:default w:val="Weiterbildung zur Musterqualifikation"/>
            </w:textInput>
          </w:ffData>
        </w:fldChar>
      </w:r>
      <w:r w:rsidR="00E062B8" w:rsidRPr="00E062B8">
        <w:rPr>
          <w:rFonts w:ascii="Arial" w:hAnsi="Arial" w:cs="Arial"/>
          <w:b/>
        </w:rPr>
        <w:instrText xml:space="preserve"> FORMTEXT </w:instrText>
      </w:r>
      <w:r w:rsidR="00E062B8" w:rsidRPr="00E062B8">
        <w:rPr>
          <w:rFonts w:ascii="Arial" w:hAnsi="Arial" w:cs="Arial"/>
          <w:b/>
        </w:rPr>
      </w:r>
      <w:r w:rsidR="00E062B8" w:rsidRPr="00E062B8">
        <w:rPr>
          <w:rFonts w:ascii="Arial" w:hAnsi="Arial" w:cs="Arial"/>
          <w:b/>
        </w:rPr>
        <w:fldChar w:fldCharType="separate"/>
      </w:r>
      <w:r w:rsidR="00E062B8" w:rsidRPr="00E062B8">
        <w:rPr>
          <w:rFonts w:ascii="Arial" w:hAnsi="Arial" w:cs="Arial"/>
          <w:b/>
          <w:noProof/>
        </w:rPr>
        <w:t>Weiterbildung zur Musterqualifikation</w:t>
      </w:r>
      <w:r w:rsidR="00E062B8" w:rsidRPr="00E062B8">
        <w:rPr>
          <w:rFonts w:ascii="Arial" w:hAnsi="Arial" w:cs="Arial"/>
          <w:b/>
        </w:rPr>
        <w:fldChar w:fldCharType="end"/>
      </w:r>
    </w:p>
    <w:p w:rsidR="00E062B8" w:rsidRPr="00010A46" w:rsidRDefault="00E062B8" w:rsidP="00E062B8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21"/>
            <w:enabled/>
            <w:calcOnExit w:val="0"/>
            <w:textInput>
              <w:default w:val="Musterorganisation, 12345 Musterstadt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Musterorganisation, 12345 Musterstadt</w:t>
      </w:r>
      <w:r>
        <w:rPr>
          <w:rFonts w:ascii="Arial" w:hAnsi="Arial" w:cs="Arial"/>
        </w:rPr>
        <w:fldChar w:fldCharType="end"/>
      </w:r>
    </w:p>
    <w:p w:rsidR="00E062B8" w:rsidRPr="00010A46" w:rsidRDefault="00E062B8" w:rsidP="00E062B8">
      <w:pPr>
        <w:tabs>
          <w:tab w:val="left" w:pos="2835"/>
        </w:tabs>
        <w:spacing w:after="0" w:line="240" w:lineRule="auto"/>
        <w:rPr>
          <w:rFonts w:ascii="Arial" w:hAnsi="Arial" w:cs="Arial"/>
          <w:b/>
        </w:rPr>
      </w:pPr>
      <w:r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22"/>
            <w:enabled/>
            <w:calcOnExit w:val="0"/>
            <w:textInput>
              <w:default w:val="Abschluss: Muster-Abschluss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Abschluss: Muster-Abschluss</w:t>
      </w:r>
      <w:r>
        <w:rPr>
          <w:rFonts w:ascii="Arial" w:hAnsi="Arial" w:cs="Arial"/>
        </w:rPr>
        <w:fldChar w:fldCharType="end"/>
      </w:r>
    </w:p>
    <w:p w:rsidR="001220DC" w:rsidRPr="00010A46" w:rsidRDefault="001220DC" w:rsidP="00D973EF">
      <w:pPr>
        <w:spacing w:after="0" w:line="240" w:lineRule="auto"/>
        <w:rPr>
          <w:rFonts w:ascii="Arial" w:hAnsi="Arial" w:cs="Arial"/>
          <w:b/>
        </w:rPr>
      </w:pPr>
    </w:p>
    <w:p w:rsidR="001220DC" w:rsidRPr="00010A46" w:rsidRDefault="001220DC" w:rsidP="00D973EF">
      <w:pPr>
        <w:spacing w:after="0" w:line="240" w:lineRule="auto"/>
        <w:rPr>
          <w:rFonts w:ascii="Arial" w:hAnsi="Arial" w:cs="Arial"/>
          <w:b/>
        </w:rPr>
      </w:pPr>
    </w:p>
    <w:p w:rsidR="00D973EF" w:rsidRPr="00010A46" w:rsidRDefault="00D973EF" w:rsidP="00D973EF">
      <w:pPr>
        <w:spacing w:after="0" w:line="240" w:lineRule="auto"/>
        <w:rPr>
          <w:rFonts w:ascii="Arial" w:hAnsi="Arial" w:cs="Arial"/>
          <w:b/>
        </w:rPr>
      </w:pPr>
    </w:p>
    <w:p w:rsidR="00A93046" w:rsidRPr="00010A46" w:rsidRDefault="00A93046">
      <w:pPr>
        <w:rPr>
          <w:rFonts w:ascii="Arial" w:hAnsi="Arial" w:cs="Arial"/>
          <w:b/>
          <w:color w:val="7F7F7F" w:themeColor="text1" w:themeTint="80"/>
          <w:sz w:val="28"/>
          <w:szCs w:val="28"/>
        </w:rPr>
      </w:pPr>
      <w:r w:rsidRPr="00010A46">
        <w:rPr>
          <w:rFonts w:ascii="Arial" w:hAnsi="Arial" w:cs="Arial"/>
          <w:b/>
          <w:color w:val="7F7F7F" w:themeColor="text1" w:themeTint="80"/>
          <w:sz w:val="28"/>
          <w:szCs w:val="28"/>
        </w:rPr>
        <w:br w:type="page"/>
      </w:r>
    </w:p>
    <w:p w:rsidR="001220DC" w:rsidRPr="00010A46" w:rsidRDefault="00D973EF" w:rsidP="001220DC">
      <w:pPr>
        <w:spacing w:after="0" w:line="240" w:lineRule="auto"/>
        <w:rPr>
          <w:rFonts w:ascii="Arial" w:hAnsi="Arial" w:cs="Arial"/>
          <w:b/>
          <w:color w:val="7F7F7F" w:themeColor="text1" w:themeTint="80"/>
          <w:sz w:val="28"/>
          <w:szCs w:val="28"/>
        </w:rPr>
      </w:pPr>
      <w:r w:rsidRPr="00010A46">
        <w:rPr>
          <w:rFonts w:ascii="Arial" w:hAnsi="Arial" w:cs="Arial"/>
          <w:b/>
          <w:color w:val="7F7F7F" w:themeColor="text1" w:themeTint="80"/>
          <w:sz w:val="28"/>
          <w:szCs w:val="28"/>
        </w:rPr>
        <w:lastRenderedPageBreak/>
        <w:t>BESONDERE KENNTNISSE</w:t>
      </w:r>
    </w:p>
    <w:p w:rsidR="00D973EF" w:rsidRPr="00010A46" w:rsidRDefault="00D973EF" w:rsidP="001220D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062B8" w:rsidRPr="00010A46" w:rsidRDefault="00D973EF" w:rsidP="00E062B8">
      <w:pPr>
        <w:tabs>
          <w:tab w:val="left" w:pos="2835"/>
        </w:tabs>
        <w:spacing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>Sprachkenntnisse</w:t>
      </w:r>
      <w:r w:rsidRPr="00010A46">
        <w:rPr>
          <w:rFonts w:ascii="Arial" w:hAnsi="Arial" w:cs="Arial"/>
        </w:rPr>
        <w:tab/>
      </w:r>
      <w:r w:rsidR="00E062B8">
        <w:rPr>
          <w:rFonts w:ascii="Arial" w:hAnsi="Arial" w:cs="Arial"/>
        </w:rPr>
        <w:fldChar w:fldCharType="begin">
          <w:ffData>
            <w:name w:val="Text23"/>
            <w:enabled/>
            <w:calcOnExit w:val="0"/>
            <w:textInput>
              <w:default w:val="Englisch (fließend)"/>
            </w:textInput>
          </w:ffData>
        </w:fldChar>
      </w:r>
      <w:bookmarkStart w:id="23" w:name="Text23"/>
      <w:r w:rsidR="00E062B8">
        <w:rPr>
          <w:rFonts w:ascii="Arial" w:hAnsi="Arial" w:cs="Arial"/>
        </w:rPr>
        <w:instrText xml:space="preserve"> FORMTEXT </w:instrText>
      </w:r>
      <w:r w:rsidR="00E062B8">
        <w:rPr>
          <w:rFonts w:ascii="Arial" w:hAnsi="Arial" w:cs="Arial"/>
        </w:rPr>
      </w:r>
      <w:r w:rsidR="00E062B8">
        <w:rPr>
          <w:rFonts w:ascii="Arial" w:hAnsi="Arial" w:cs="Arial"/>
        </w:rPr>
        <w:fldChar w:fldCharType="separate"/>
      </w:r>
      <w:r w:rsidR="00E062B8">
        <w:rPr>
          <w:rFonts w:ascii="Arial" w:hAnsi="Arial" w:cs="Arial"/>
          <w:noProof/>
        </w:rPr>
        <w:t>Englisch (fließend)</w:t>
      </w:r>
      <w:r w:rsidR="00E062B8">
        <w:rPr>
          <w:rFonts w:ascii="Arial" w:hAnsi="Arial" w:cs="Arial"/>
        </w:rPr>
        <w:fldChar w:fldCharType="end"/>
      </w:r>
      <w:bookmarkEnd w:id="23"/>
      <w:r w:rsidR="00E062B8">
        <w:rPr>
          <w:rFonts w:ascii="Arial" w:hAnsi="Arial" w:cs="Arial"/>
        </w:rPr>
        <w:br/>
      </w:r>
      <w:r w:rsidR="00E062B8">
        <w:rPr>
          <w:rFonts w:ascii="Arial" w:hAnsi="Arial" w:cs="Arial"/>
        </w:rPr>
        <w:tab/>
      </w:r>
      <w:r w:rsidR="00E062B8">
        <w:rPr>
          <w:rFonts w:ascii="Arial" w:hAnsi="Arial" w:cs="Arial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4" w:name="Text24"/>
      <w:r w:rsidR="00E062B8">
        <w:rPr>
          <w:rFonts w:ascii="Arial" w:hAnsi="Arial" w:cs="Arial"/>
        </w:rPr>
        <w:instrText xml:space="preserve"> FORMTEXT </w:instrText>
      </w:r>
      <w:r w:rsidR="00E062B8">
        <w:rPr>
          <w:rFonts w:ascii="Arial" w:hAnsi="Arial" w:cs="Arial"/>
        </w:rPr>
      </w:r>
      <w:r w:rsidR="00E062B8">
        <w:rPr>
          <w:rFonts w:ascii="Arial" w:hAnsi="Arial" w:cs="Arial"/>
        </w:rPr>
        <w:fldChar w:fldCharType="separate"/>
      </w:r>
      <w:r w:rsidR="00E062B8">
        <w:rPr>
          <w:rFonts w:ascii="Arial" w:hAnsi="Arial" w:cs="Arial"/>
          <w:noProof/>
        </w:rPr>
        <w:t> </w:t>
      </w:r>
      <w:r w:rsidR="00E062B8">
        <w:rPr>
          <w:rFonts w:ascii="Arial" w:hAnsi="Arial" w:cs="Arial"/>
          <w:noProof/>
        </w:rPr>
        <w:t> </w:t>
      </w:r>
      <w:r w:rsidR="00E062B8">
        <w:rPr>
          <w:rFonts w:ascii="Arial" w:hAnsi="Arial" w:cs="Arial"/>
          <w:noProof/>
        </w:rPr>
        <w:t> </w:t>
      </w:r>
      <w:r w:rsidR="00E062B8">
        <w:rPr>
          <w:rFonts w:ascii="Arial" w:hAnsi="Arial" w:cs="Arial"/>
          <w:noProof/>
        </w:rPr>
        <w:t> </w:t>
      </w:r>
      <w:r w:rsidR="00E062B8">
        <w:rPr>
          <w:rFonts w:ascii="Arial" w:hAnsi="Arial" w:cs="Arial"/>
          <w:noProof/>
        </w:rPr>
        <w:t> </w:t>
      </w:r>
      <w:r w:rsidR="00E062B8">
        <w:rPr>
          <w:rFonts w:ascii="Arial" w:hAnsi="Arial" w:cs="Arial"/>
        </w:rPr>
        <w:fldChar w:fldCharType="end"/>
      </w:r>
      <w:bookmarkEnd w:id="24"/>
    </w:p>
    <w:p w:rsidR="00D973EF" w:rsidRPr="00010A46" w:rsidRDefault="00D973EF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D973EF" w:rsidRDefault="00D973EF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>Führerschein</w:t>
      </w:r>
      <w:r w:rsidRPr="00010A46">
        <w:rPr>
          <w:rFonts w:ascii="Arial" w:hAnsi="Arial" w:cs="Arial"/>
        </w:rPr>
        <w:tab/>
      </w:r>
      <w:r w:rsidR="00E062B8">
        <w:rPr>
          <w:rFonts w:ascii="Arial" w:hAnsi="Arial" w:cs="Arial"/>
        </w:rPr>
        <w:fldChar w:fldCharType="begin">
          <w:ffData>
            <w:name w:val="Text25"/>
            <w:enabled/>
            <w:calcOnExit w:val="0"/>
            <w:textInput>
              <w:default w:val="Klasse CE"/>
            </w:textInput>
          </w:ffData>
        </w:fldChar>
      </w:r>
      <w:bookmarkStart w:id="25" w:name="Text25"/>
      <w:r w:rsidR="00E062B8">
        <w:rPr>
          <w:rFonts w:ascii="Arial" w:hAnsi="Arial" w:cs="Arial"/>
        </w:rPr>
        <w:instrText xml:space="preserve"> FORMTEXT </w:instrText>
      </w:r>
      <w:r w:rsidR="00E062B8">
        <w:rPr>
          <w:rFonts w:ascii="Arial" w:hAnsi="Arial" w:cs="Arial"/>
        </w:rPr>
      </w:r>
      <w:r w:rsidR="00E062B8">
        <w:rPr>
          <w:rFonts w:ascii="Arial" w:hAnsi="Arial" w:cs="Arial"/>
        </w:rPr>
        <w:fldChar w:fldCharType="separate"/>
      </w:r>
      <w:r w:rsidR="00E062B8">
        <w:rPr>
          <w:rFonts w:ascii="Arial" w:hAnsi="Arial" w:cs="Arial"/>
          <w:noProof/>
        </w:rPr>
        <w:t>Klasse CE</w:t>
      </w:r>
      <w:r w:rsidR="00E062B8">
        <w:rPr>
          <w:rFonts w:ascii="Arial" w:hAnsi="Arial" w:cs="Arial"/>
        </w:rPr>
        <w:fldChar w:fldCharType="end"/>
      </w:r>
      <w:bookmarkEnd w:id="25"/>
    </w:p>
    <w:p w:rsidR="00E062B8" w:rsidRDefault="00E062B8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E062B8" w:rsidRPr="00010A46" w:rsidRDefault="00E062B8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6" w:name="Text26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26"/>
      <w:r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E062B8" w:rsidRPr="00010A46" w:rsidRDefault="00E062B8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D973EF" w:rsidRPr="00010A46" w:rsidRDefault="00D973EF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D973EF" w:rsidRPr="00010A46" w:rsidRDefault="00D973EF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D973EF" w:rsidRPr="00010A46" w:rsidRDefault="00D973EF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D973EF" w:rsidRPr="00010A46" w:rsidRDefault="00D973EF" w:rsidP="00E062B8">
      <w:pPr>
        <w:tabs>
          <w:tab w:val="left" w:pos="2835"/>
        </w:tabs>
        <w:spacing w:after="0" w:line="240" w:lineRule="auto"/>
        <w:rPr>
          <w:rFonts w:ascii="Arial" w:hAnsi="Arial" w:cs="Arial"/>
          <w:b/>
          <w:color w:val="7F7F7F" w:themeColor="text1" w:themeTint="80"/>
          <w:sz w:val="28"/>
          <w:szCs w:val="28"/>
        </w:rPr>
      </w:pPr>
      <w:r w:rsidRPr="00010A46">
        <w:rPr>
          <w:rFonts w:ascii="Arial" w:hAnsi="Arial" w:cs="Arial"/>
          <w:b/>
          <w:color w:val="7F7F7F" w:themeColor="text1" w:themeTint="80"/>
          <w:sz w:val="28"/>
          <w:szCs w:val="28"/>
        </w:rPr>
        <w:t>HOBBYS &amp; INTERESSEN</w:t>
      </w:r>
    </w:p>
    <w:p w:rsidR="00D973EF" w:rsidRPr="00010A46" w:rsidRDefault="00D973EF" w:rsidP="00E062B8">
      <w:pPr>
        <w:tabs>
          <w:tab w:val="left" w:pos="283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973EF" w:rsidRPr="00010A46" w:rsidRDefault="00E062B8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Interessen</w:t>
      </w:r>
      <w:r w:rsidR="00426E9F" w:rsidRPr="00010A46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27"/>
            <w:enabled/>
            <w:calcOnExit w:val="0"/>
            <w:textInput>
              <w:default w:val="Jugendleiter Abteilung Basketball, Musterverein"/>
            </w:textInput>
          </w:ffData>
        </w:fldChar>
      </w:r>
      <w:bookmarkStart w:id="27" w:name="Text27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Jugendleiter Abteilung Basketball, Musterverein</w:t>
      </w:r>
      <w:r>
        <w:rPr>
          <w:rFonts w:ascii="Arial" w:hAnsi="Arial" w:cs="Arial"/>
        </w:rPr>
        <w:fldChar w:fldCharType="end"/>
      </w:r>
      <w:bookmarkEnd w:id="27"/>
    </w:p>
    <w:p w:rsidR="00426E9F" w:rsidRPr="00010A46" w:rsidRDefault="00426E9F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</w:p>
    <w:p w:rsidR="00426E9F" w:rsidRPr="00010A46" w:rsidRDefault="00426E9F" w:rsidP="00E062B8">
      <w:pPr>
        <w:tabs>
          <w:tab w:val="left" w:pos="2835"/>
        </w:tabs>
        <w:spacing w:after="0" w:line="240" w:lineRule="auto"/>
        <w:rPr>
          <w:rFonts w:ascii="Arial" w:hAnsi="Arial" w:cs="Arial"/>
        </w:rPr>
      </w:pPr>
      <w:r w:rsidRPr="00010A46">
        <w:rPr>
          <w:rFonts w:ascii="Arial" w:hAnsi="Arial" w:cs="Arial"/>
        </w:rPr>
        <w:t>Hobbys</w:t>
      </w:r>
      <w:r w:rsidRPr="00010A46">
        <w:rPr>
          <w:rFonts w:ascii="Arial" w:hAnsi="Arial" w:cs="Arial"/>
        </w:rPr>
        <w:tab/>
      </w:r>
      <w:r w:rsidR="00E062B8">
        <w:rPr>
          <w:rFonts w:ascii="Arial" w:hAnsi="Arial" w:cs="Arial"/>
        </w:rPr>
        <w:fldChar w:fldCharType="begin">
          <w:ffData>
            <w:name w:val="Text28"/>
            <w:enabled/>
            <w:calcOnExit w:val="0"/>
            <w:textInput>
              <w:default w:val="Entwicklung von Webseiten, Basketball, Astronomie, Reisen"/>
            </w:textInput>
          </w:ffData>
        </w:fldChar>
      </w:r>
      <w:bookmarkStart w:id="28" w:name="Text28"/>
      <w:r w:rsidR="00E062B8">
        <w:rPr>
          <w:rFonts w:ascii="Arial" w:hAnsi="Arial" w:cs="Arial"/>
        </w:rPr>
        <w:instrText xml:space="preserve"> FORMTEXT </w:instrText>
      </w:r>
      <w:r w:rsidR="00E062B8">
        <w:rPr>
          <w:rFonts w:ascii="Arial" w:hAnsi="Arial" w:cs="Arial"/>
        </w:rPr>
      </w:r>
      <w:r w:rsidR="00E062B8">
        <w:rPr>
          <w:rFonts w:ascii="Arial" w:hAnsi="Arial" w:cs="Arial"/>
        </w:rPr>
        <w:fldChar w:fldCharType="separate"/>
      </w:r>
      <w:r w:rsidR="00E062B8">
        <w:rPr>
          <w:rFonts w:ascii="Arial" w:hAnsi="Arial" w:cs="Arial"/>
          <w:noProof/>
        </w:rPr>
        <w:t>Entwicklung von Webseiten, Basketball, Astronomie, Reisen</w:t>
      </w:r>
      <w:r w:rsidR="00E062B8">
        <w:rPr>
          <w:rFonts w:ascii="Arial" w:hAnsi="Arial" w:cs="Arial"/>
        </w:rPr>
        <w:fldChar w:fldCharType="end"/>
      </w:r>
      <w:bookmarkEnd w:id="28"/>
    </w:p>
    <w:p w:rsidR="00426E9F" w:rsidRPr="00010A46" w:rsidRDefault="00426E9F" w:rsidP="00D973EF">
      <w:pPr>
        <w:spacing w:after="0" w:line="240" w:lineRule="auto"/>
        <w:rPr>
          <w:rFonts w:ascii="Arial" w:hAnsi="Arial" w:cs="Arial"/>
        </w:rPr>
      </w:pPr>
    </w:p>
    <w:p w:rsidR="00426E9F" w:rsidRPr="00010A46" w:rsidRDefault="00426E9F" w:rsidP="00D973EF">
      <w:pPr>
        <w:spacing w:after="0" w:line="240" w:lineRule="auto"/>
        <w:rPr>
          <w:rFonts w:ascii="Arial" w:hAnsi="Arial" w:cs="Arial"/>
        </w:rPr>
      </w:pPr>
    </w:p>
    <w:p w:rsidR="006D0D36" w:rsidRPr="00010A46" w:rsidRDefault="006D0D36" w:rsidP="00D973EF">
      <w:pPr>
        <w:spacing w:after="0" w:line="240" w:lineRule="auto"/>
        <w:rPr>
          <w:rFonts w:ascii="Arial" w:hAnsi="Arial" w:cs="Arial"/>
        </w:rPr>
      </w:pPr>
    </w:p>
    <w:p w:rsidR="00426E9F" w:rsidRPr="00010A46" w:rsidRDefault="00426E9F" w:rsidP="00D973EF">
      <w:pPr>
        <w:spacing w:after="0" w:line="240" w:lineRule="auto"/>
        <w:rPr>
          <w:rFonts w:ascii="Arial" w:hAnsi="Arial" w:cs="Arial"/>
        </w:rPr>
      </w:pPr>
    </w:p>
    <w:p w:rsidR="00426E9F" w:rsidRPr="00010A46" w:rsidRDefault="00E062B8" w:rsidP="00D973E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>
              <w:default w:val="Musterstadt, 01.01.1970"/>
            </w:textInput>
          </w:ffData>
        </w:fldChar>
      </w:r>
      <w:bookmarkStart w:id="29" w:name="Text29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Musterstadt, 01.01.1970</w:t>
      </w:r>
      <w:r>
        <w:rPr>
          <w:rFonts w:ascii="Arial" w:hAnsi="Arial" w:cs="Arial"/>
        </w:rPr>
        <w:fldChar w:fldCharType="end"/>
      </w:r>
      <w:bookmarkEnd w:id="29"/>
    </w:p>
    <w:p w:rsidR="0000742F" w:rsidRPr="00E062B8" w:rsidRDefault="00E062B8" w:rsidP="00426E9F">
      <w:pPr>
        <w:spacing w:after="0" w:line="240" w:lineRule="auto"/>
        <w:rPr>
          <w:rFonts w:ascii="Arial" w:hAnsi="Arial" w:cs="Arial"/>
          <w:color w:val="1F4E79" w:themeColor="accent1" w:themeShade="80"/>
          <w:sz w:val="36"/>
          <w:szCs w:val="36"/>
        </w:rPr>
      </w:pPr>
      <w:r w:rsidRPr="00E062B8">
        <w:rPr>
          <w:rFonts w:ascii="Arial" w:hAnsi="Arial" w:cs="Arial"/>
          <w:color w:val="1F4E79" w:themeColor="accent1" w:themeShade="80"/>
          <w:sz w:val="36"/>
          <w:szCs w:val="36"/>
        </w:rPr>
        <w:fldChar w:fldCharType="begin">
          <w:ffData>
            <w:name w:val="Text30"/>
            <w:enabled/>
            <w:calcOnExit w:val="0"/>
            <w:textInput>
              <w:default w:val="Max Mustermann"/>
            </w:textInput>
          </w:ffData>
        </w:fldChar>
      </w:r>
      <w:bookmarkStart w:id="30" w:name="Text30"/>
      <w:r w:rsidRPr="00E062B8">
        <w:rPr>
          <w:rFonts w:ascii="Arial" w:hAnsi="Arial" w:cs="Arial"/>
          <w:color w:val="1F4E79" w:themeColor="accent1" w:themeShade="80"/>
          <w:sz w:val="36"/>
          <w:szCs w:val="36"/>
        </w:rPr>
        <w:instrText xml:space="preserve"> FORMTEXT </w:instrText>
      </w:r>
      <w:r w:rsidRPr="00E062B8">
        <w:rPr>
          <w:rFonts w:ascii="Arial" w:hAnsi="Arial" w:cs="Arial"/>
          <w:color w:val="1F4E79" w:themeColor="accent1" w:themeShade="80"/>
          <w:sz w:val="36"/>
          <w:szCs w:val="36"/>
        </w:rPr>
      </w:r>
      <w:r w:rsidRPr="00E062B8">
        <w:rPr>
          <w:rFonts w:ascii="Arial" w:hAnsi="Arial" w:cs="Arial"/>
          <w:color w:val="1F4E79" w:themeColor="accent1" w:themeShade="80"/>
          <w:sz w:val="36"/>
          <w:szCs w:val="36"/>
        </w:rPr>
        <w:fldChar w:fldCharType="separate"/>
      </w:r>
      <w:r w:rsidRPr="00E062B8">
        <w:rPr>
          <w:rFonts w:ascii="Arial" w:hAnsi="Arial" w:cs="Arial"/>
          <w:color w:val="1F4E79" w:themeColor="accent1" w:themeShade="80"/>
          <w:sz w:val="36"/>
          <w:szCs w:val="36"/>
        </w:rPr>
        <w:t>Max Mustermann</w:t>
      </w:r>
      <w:r w:rsidRPr="00E062B8">
        <w:rPr>
          <w:rFonts w:ascii="Arial" w:hAnsi="Arial" w:cs="Arial"/>
          <w:color w:val="1F4E79" w:themeColor="accent1" w:themeShade="80"/>
          <w:sz w:val="36"/>
          <w:szCs w:val="36"/>
        </w:rPr>
        <w:fldChar w:fldCharType="end"/>
      </w:r>
      <w:bookmarkEnd w:id="30"/>
    </w:p>
    <w:sectPr w:rsidR="0000742F" w:rsidRPr="00E062B8" w:rsidSect="00A657EE"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4B3" w:rsidRDefault="00F344B3" w:rsidP="00B760E9">
      <w:pPr>
        <w:spacing w:after="0" w:line="240" w:lineRule="auto"/>
      </w:pPr>
      <w:r>
        <w:separator/>
      </w:r>
    </w:p>
  </w:endnote>
  <w:endnote w:type="continuationSeparator" w:id="0">
    <w:p w:rsidR="00F344B3" w:rsidRDefault="00F344B3" w:rsidP="00B7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14" w:rsidRPr="00426E9F" w:rsidRDefault="00913F14" w:rsidP="00426E9F">
    <w:pPr>
      <w:pStyle w:val="Fuzeile"/>
      <w:jc w:val="right"/>
      <w:rPr>
        <w:rFonts w:ascii="Arial" w:hAnsi="Arial" w:cs="Arial"/>
      </w:rPr>
    </w:pPr>
    <w:r w:rsidRPr="00426E9F">
      <w:rPr>
        <w:rFonts w:ascii="Arial" w:hAnsi="Arial" w:cs="Arial"/>
      </w:rPr>
      <w:t xml:space="preserve">Seite </w:t>
    </w:r>
    <w:r w:rsidRPr="00426E9F">
      <w:rPr>
        <w:rFonts w:ascii="Arial" w:hAnsi="Arial" w:cs="Arial"/>
        <w:b/>
        <w:bCs/>
      </w:rPr>
      <w:fldChar w:fldCharType="begin"/>
    </w:r>
    <w:r w:rsidRPr="00426E9F">
      <w:rPr>
        <w:rFonts w:ascii="Arial" w:hAnsi="Arial" w:cs="Arial"/>
        <w:b/>
        <w:bCs/>
      </w:rPr>
      <w:instrText>PAGE  \* Arabic  \* MERGEFORMAT</w:instrText>
    </w:r>
    <w:r w:rsidRPr="00426E9F">
      <w:rPr>
        <w:rFonts w:ascii="Arial" w:hAnsi="Arial" w:cs="Arial"/>
        <w:b/>
        <w:bCs/>
      </w:rPr>
      <w:fldChar w:fldCharType="separate"/>
    </w:r>
    <w:r w:rsidR="00F14656">
      <w:rPr>
        <w:rFonts w:ascii="Arial" w:hAnsi="Arial" w:cs="Arial"/>
        <w:b/>
        <w:bCs/>
        <w:noProof/>
      </w:rPr>
      <w:t>2</w:t>
    </w:r>
    <w:r w:rsidRPr="00426E9F">
      <w:rPr>
        <w:rFonts w:ascii="Arial" w:hAnsi="Arial" w:cs="Arial"/>
        <w:b/>
        <w:bCs/>
      </w:rPr>
      <w:fldChar w:fldCharType="end"/>
    </w:r>
    <w:r w:rsidRPr="00426E9F">
      <w:rPr>
        <w:rFonts w:ascii="Arial" w:hAnsi="Arial" w:cs="Arial"/>
      </w:rPr>
      <w:t xml:space="preserve"> von </w:t>
    </w:r>
    <w:r w:rsidRPr="00426E9F">
      <w:rPr>
        <w:rFonts w:ascii="Arial" w:hAnsi="Arial" w:cs="Arial"/>
        <w:b/>
        <w:bCs/>
      </w:rPr>
      <w:fldChar w:fldCharType="begin"/>
    </w:r>
    <w:r w:rsidRPr="00426E9F">
      <w:rPr>
        <w:rFonts w:ascii="Arial" w:hAnsi="Arial" w:cs="Arial"/>
        <w:b/>
        <w:bCs/>
      </w:rPr>
      <w:instrText>NUMPAGES  \* Arabic  \* MERGEFORMAT</w:instrText>
    </w:r>
    <w:r w:rsidRPr="00426E9F">
      <w:rPr>
        <w:rFonts w:ascii="Arial" w:hAnsi="Arial" w:cs="Arial"/>
        <w:b/>
        <w:bCs/>
      </w:rPr>
      <w:fldChar w:fldCharType="separate"/>
    </w:r>
    <w:r w:rsidR="00F14656">
      <w:rPr>
        <w:rFonts w:ascii="Arial" w:hAnsi="Arial" w:cs="Arial"/>
        <w:b/>
        <w:bCs/>
        <w:noProof/>
      </w:rPr>
      <w:t>3</w:t>
    </w:r>
    <w:r w:rsidRPr="00426E9F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4B3" w:rsidRDefault="00F344B3" w:rsidP="00B760E9">
      <w:pPr>
        <w:spacing w:after="0" w:line="240" w:lineRule="auto"/>
      </w:pPr>
      <w:r>
        <w:separator/>
      </w:r>
    </w:p>
  </w:footnote>
  <w:footnote w:type="continuationSeparator" w:id="0">
    <w:p w:rsidR="00F344B3" w:rsidRDefault="00F344B3" w:rsidP="00B76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C60"/>
    <w:multiLevelType w:val="hybridMultilevel"/>
    <w:tmpl w:val="28580322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55057559"/>
    <w:multiLevelType w:val="hybridMultilevel"/>
    <w:tmpl w:val="00C00DBC"/>
    <w:lvl w:ilvl="0" w:tplc="FE62A6A8">
      <w:start w:val="1"/>
      <w:numFmt w:val="bullet"/>
      <w:lvlText w:val=""/>
      <w:lvlJc w:val="left"/>
      <w:pPr>
        <w:ind w:left="3799" w:hanging="25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E9"/>
    <w:rsid w:val="0000742F"/>
    <w:rsid w:val="00010A46"/>
    <w:rsid w:val="001220DC"/>
    <w:rsid w:val="001953F6"/>
    <w:rsid w:val="001C3C40"/>
    <w:rsid w:val="00252208"/>
    <w:rsid w:val="00266794"/>
    <w:rsid w:val="00272690"/>
    <w:rsid w:val="002A1E69"/>
    <w:rsid w:val="00370A70"/>
    <w:rsid w:val="00426E9F"/>
    <w:rsid w:val="0049202D"/>
    <w:rsid w:val="004E1762"/>
    <w:rsid w:val="005C08EB"/>
    <w:rsid w:val="005E36C3"/>
    <w:rsid w:val="00642917"/>
    <w:rsid w:val="00660C14"/>
    <w:rsid w:val="006D0D36"/>
    <w:rsid w:val="008077DD"/>
    <w:rsid w:val="00815370"/>
    <w:rsid w:val="008C3005"/>
    <w:rsid w:val="008F4C29"/>
    <w:rsid w:val="00905497"/>
    <w:rsid w:val="00913F14"/>
    <w:rsid w:val="0091562B"/>
    <w:rsid w:val="009459F4"/>
    <w:rsid w:val="009739AC"/>
    <w:rsid w:val="009C6986"/>
    <w:rsid w:val="00A1376E"/>
    <w:rsid w:val="00A31BC5"/>
    <w:rsid w:val="00A657EE"/>
    <w:rsid w:val="00A9108B"/>
    <w:rsid w:val="00A93046"/>
    <w:rsid w:val="00B760E9"/>
    <w:rsid w:val="00C15D0C"/>
    <w:rsid w:val="00D45527"/>
    <w:rsid w:val="00D973EF"/>
    <w:rsid w:val="00E062B8"/>
    <w:rsid w:val="00E44344"/>
    <w:rsid w:val="00EF38DC"/>
    <w:rsid w:val="00F14656"/>
    <w:rsid w:val="00F23825"/>
    <w:rsid w:val="00F344B3"/>
    <w:rsid w:val="00FA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60E9"/>
  </w:style>
  <w:style w:type="paragraph" w:styleId="Fuzeile">
    <w:name w:val="footer"/>
    <w:basedOn w:val="Standard"/>
    <w:link w:val="FuzeileZchn"/>
    <w:uiPriority w:val="99"/>
    <w:unhideWhenUsed/>
    <w:rsid w:val="00B7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60E9"/>
  </w:style>
  <w:style w:type="paragraph" w:styleId="Listenabsatz">
    <w:name w:val="List Paragraph"/>
    <w:basedOn w:val="Standard"/>
    <w:uiPriority w:val="34"/>
    <w:qFormat/>
    <w:rsid w:val="00C15D0C"/>
    <w:pPr>
      <w:spacing w:after="200" w:line="276" w:lineRule="auto"/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F4C2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4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60E9"/>
  </w:style>
  <w:style w:type="paragraph" w:styleId="Fuzeile">
    <w:name w:val="footer"/>
    <w:basedOn w:val="Standard"/>
    <w:link w:val="FuzeileZchn"/>
    <w:uiPriority w:val="99"/>
    <w:unhideWhenUsed/>
    <w:rsid w:val="00B7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60E9"/>
  </w:style>
  <w:style w:type="paragraph" w:styleId="Listenabsatz">
    <w:name w:val="List Paragraph"/>
    <w:basedOn w:val="Standard"/>
    <w:uiPriority w:val="34"/>
    <w:qFormat/>
    <w:rsid w:val="00C15D0C"/>
    <w:pPr>
      <w:spacing w:after="200" w:line="276" w:lineRule="auto"/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F4C2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4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0EBE5BE-47D1-4EB9-8E19-CD650D1A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HS Pforzheim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Tabellarischer-Lebenslauf.net</dc:creator>
  <cp:lastModifiedBy>Christian Leibelt</cp:lastModifiedBy>
  <cp:revision>12</cp:revision>
  <cp:lastPrinted>2013-12-30T15:54:00Z</cp:lastPrinted>
  <dcterms:created xsi:type="dcterms:W3CDTF">2018-07-25T08:28:00Z</dcterms:created>
  <dcterms:modified xsi:type="dcterms:W3CDTF">2018-07-25T09:33:00Z</dcterms:modified>
</cp:coreProperties>
</file>